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24A9" w:rsidRPr="007A6848" w:rsidRDefault="00D424A9" w:rsidP="00573FD3">
      <w:pPr>
        <w:pStyle w:val="Tytu"/>
        <w:tabs>
          <w:tab w:val="left" w:pos="851"/>
        </w:tabs>
        <w:spacing w:line="360" w:lineRule="auto"/>
        <w:rPr>
          <w:rFonts w:cs="Times New Roman"/>
          <w:noProof/>
          <w:sz w:val="40"/>
          <w:szCs w:val="40"/>
        </w:rPr>
      </w:pPr>
      <w:r w:rsidRPr="007A6848">
        <w:rPr>
          <w:noProof/>
          <w:sz w:val="40"/>
          <w:szCs w:val="40"/>
        </w:rPr>
        <w:t>Część I</w:t>
      </w:r>
      <w:r>
        <w:rPr>
          <w:noProof/>
          <w:sz w:val="40"/>
          <w:szCs w:val="40"/>
        </w:rPr>
        <w:t>II</w:t>
      </w:r>
      <w:r w:rsidRPr="007A6848">
        <w:rPr>
          <w:noProof/>
          <w:sz w:val="40"/>
          <w:szCs w:val="40"/>
        </w:rPr>
        <w:t xml:space="preserve"> -</w:t>
      </w:r>
      <w:r>
        <w:rPr>
          <w:noProof/>
          <w:sz w:val="40"/>
          <w:szCs w:val="40"/>
        </w:rPr>
        <w:t xml:space="preserve"> Trójkąty</w:t>
      </w:r>
    </w:p>
    <w:p w:rsidR="00D424A9" w:rsidRPr="001C21F0" w:rsidRDefault="00D424A9" w:rsidP="00923C7D">
      <w:pPr>
        <w:numPr>
          <w:ilvl w:val="0"/>
          <w:numId w:val="6"/>
        </w:numPr>
        <w:spacing w:line="276" w:lineRule="auto"/>
        <w:rPr>
          <w:rFonts w:ascii="Cambria" w:hAnsi="Cambria" w:cs="Cambria"/>
          <w:color w:val="215868"/>
          <w:kern w:val="28"/>
          <w:sz w:val="32"/>
          <w:szCs w:val="32"/>
          <w:lang w:eastAsia="pl-PL"/>
        </w:rPr>
      </w:pPr>
      <w:r w:rsidRPr="001C21F0">
        <w:t xml:space="preserve"> </w:t>
      </w:r>
      <w:r w:rsidRPr="00721099">
        <w:rPr>
          <w:rFonts w:ascii="Cambria" w:hAnsi="Cambria" w:cs="Cambria"/>
          <w:color w:val="215868"/>
          <w:kern w:val="28"/>
          <w:sz w:val="32"/>
          <w:szCs w:val="32"/>
          <w:lang w:eastAsia="pl-PL"/>
        </w:rPr>
        <w:t>Zaznacz trójkąt, jaki tworzy dwie krawędzie i przekątna ściany</w:t>
      </w:r>
      <w:r w:rsidRPr="001C21F0">
        <w:rPr>
          <w:rFonts w:ascii="Cambria" w:hAnsi="Cambria" w:cs="Cambria"/>
          <w:color w:val="215868"/>
          <w:kern w:val="28"/>
          <w:sz w:val="32"/>
          <w:szCs w:val="32"/>
          <w:lang w:eastAsia="pl-PL"/>
        </w:rPr>
        <w:t>.</w:t>
      </w:r>
    </w:p>
    <w:p w:rsidR="00D424A9" w:rsidRDefault="00A76994" w:rsidP="00A76994">
      <w:pPr>
        <w:spacing w:line="276" w:lineRule="auto"/>
        <w:ind w:left="360"/>
        <w:jc w:val="center"/>
        <w:rPr>
          <w:rFonts w:ascii="Times New Roman" w:hAnsi="Times New Roman" w:cs="Times New Roman"/>
          <w:noProof/>
          <w:sz w:val="32"/>
          <w:szCs w:val="32"/>
          <w:lang w:eastAsia="pl-PL"/>
        </w:rPr>
      </w:pPr>
      <w:r>
        <w:rPr>
          <w:noProof/>
          <w:lang w:eastAsia="pl-PL"/>
        </w:rPr>
        <w:pict>
          <v:group id="_x0000_s1128" style="position:absolute;left:0;text-align:left;margin-left:36pt;margin-top:10.8pt;width:343.9pt;height:2in;z-index:3" coordorigin="1650,7833" coordsize="6878,2880">
            <v:group id="_x0000_s1129" style="position:absolute;left:6490;top:7833;width:2038;height:2880" coordorigin="7370,2793" coordsize="2200,4686">
              <v:shapetype id="_x0000_t5" coordsize="21600,21600" o:spt="5" adj="10800" path="m@0,l,21600r21600,xe">
                <v:stroke joinstyle="miter"/>
                <v:formulas>
                  <v:f eqn="val #0"/>
                  <v:f eqn="prod #0 1 2"/>
                  <v:f eqn="sum @1 10800 0"/>
                </v:formulas>
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<v:handles>
                  <v:h position="#0,topLeft" xrange="0,21600"/>
                </v:handles>
              </v:shapetype>
              <v:shape id="_x0000_s1130" type="#_x0000_t5" style="position:absolute;left:7370;top:2793;width:2200;height:1806" filled="f" strokecolor="#0c0" strokeweight="1.5pt"/>
              <v:shape id="_x0000_s1131" type="#_x0000_t5" style="position:absolute;left:7370;top:5673;width:2200;height:1806" filled="f" strokecolor="#0c0" strokeweight="1pt">
                <v:stroke dashstyle="dash"/>
              </v:shape>
              <v:line id="_x0000_s1132" style="position:absolute" from="9570,4593" to="9570,7473" strokecolor="#0c0" strokeweight="1.5pt"/>
              <v:line id="_x0000_s1133" style="position:absolute" from="7370,4593" to="7370,7473" strokecolor="#0c0" strokeweight="1.5pt"/>
              <v:line id="_x0000_s1134" style="position:absolute" from="8470,2793" to="8470,5673" strokecolor="#0c0" strokeweight="1pt">
                <v:stroke dashstyle="dash"/>
              </v:line>
              <v:line id="_x0000_s1135" style="position:absolute" from="7370,7473" to="9570,7473" strokecolor="#0c0" strokeweight="1.5pt"/>
            </v:group>
            <v:group id="_x0000_s1136" style="position:absolute;left:1650;top:8373;width:4070;height:1620" coordorigin="1760,3153" coordsize="4070,1620">
              <v:line id="_x0000_s1137" style="position:absolute" from="5280,3153" to="5830,4233" strokecolor="#36f" strokeweight="1.5pt"/>
              <v:group id="_x0000_s1138" style="position:absolute;left:1760;top:3153;width:4070;height:1620" coordorigin="1760,3153" coordsize="4070,1620">
                <v:line id="_x0000_s1139" style="position:absolute" from="4180,3153" to="5280,3153" strokecolor="#36f" strokeweight="1.5pt"/>
                <v:group id="_x0000_s1140" style="position:absolute;left:1760;top:3153;width:4070;height:1620" coordorigin="1760,3153" coordsize="4070,1620">
                  <v:line id="_x0000_s1141" style="position:absolute;flip:y" from="3960,4233" to="5830,4773" strokecolor="#36f" strokeweight="1.5pt"/>
                  <v:group id="_x0000_s1142" style="position:absolute;left:1760;top:3153;width:4070;height:1620" coordorigin="1760,3153" coordsize="4070,1620">
                    <v:line id="_x0000_s1143" style="position:absolute;flip:y" from="2310,3153" to="4180,3693" strokecolor="#36f" strokeweight="1.5pt"/>
                    <v:line id="_x0000_s1144" style="position:absolute;flip:y" from="3410,3153" to="5280,3693" strokecolor="#36f" strokeweight="1.5pt"/>
                    <v:line id="_x0000_s1145" style="position:absolute;flip:y" from="1760,4233" to="3630,4773" strokecolor="#36f" strokeweight="1.5pt">
                      <v:stroke dashstyle="dash"/>
                    </v:line>
                    <v:shapetype id="_x0000_t8" coordsize="21600,21600" o:spt="8" adj="5400" path="m,l@0,21600@1,21600,21600,xe">
                      <v:stroke joinstyle="miter"/>
                      <v:formulas>
                        <v:f eqn="val #0"/>
                        <v:f eqn="sum width 0 #0"/>
                        <v:f eqn="prod #0 1 2"/>
                        <v:f eqn="sum width 0 @2"/>
                        <v:f eqn="mid #0 width"/>
                        <v:f eqn="mid @1 0"/>
                        <v:f eqn="prod height width #0"/>
                        <v:f eqn="prod @6 1 2"/>
                        <v:f eqn="sum height 0 @7"/>
                        <v:f eqn="prod width 1 2"/>
                        <v:f eqn="sum #0 0 @9"/>
                        <v:f eqn="if @10 @8 0"/>
                        <v:f eqn="if @10 @7 height"/>
                      </v:formulas>
                      <v:path gradientshapeok="t" o:connecttype="custom" o:connectlocs="@3,10800;10800,21600;@2,10800;10800,0" textboxrect="1800,1800,19800,19800;4500,4500,17100,17100;7200,7200,14400,14400"/>
                      <v:handles>
                        <v:h position="#0,bottomRight" xrange="0,10800"/>
                      </v:handles>
                    </v:shapetype>
                    <v:shape id="_x0000_s1146" type="#_x0000_t8" style="position:absolute;left:1760;top:3693;width:2200;height:1080;flip:y" filled="f" strokecolor="#36f" strokeweight="1.5pt"/>
                    <v:shape id="_x0000_s1147" type="#_x0000_t8" style="position:absolute;left:3630;top:3153;width:2200;height:1080;flip:y" filled="f" strokecolor="#36f" strokeweight="1pt">
                      <v:stroke dashstyle="dash"/>
                    </v:shape>
                  </v:group>
                </v:group>
              </v:group>
            </v:group>
          </v:group>
        </w:pict>
      </w:r>
    </w:p>
    <w:p w:rsidR="00D424A9" w:rsidRDefault="00D424A9" w:rsidP="00A76994">
      <w:pPr>
        <w:spacing w:line="276" w:lineRule="auto"/>
        <w:ind w:left="360"/>
        <w:jc w:val="center"/>
        <w:rPr>
          <w:rFonts w:ascii="Times New Roman" w:hAnsi="Times New Roman" w:cs="Times New Roman"/>
          <w:noProof/>
          <w:sz w:val="32"/>
          <w:szCs w:val="32"/>
          <w:lang w:eastAsia="pl-PL"/>
        </w:rPr>
      </w:pPr>
    </w:p>
    <w:p w:rsidR="00A76994" w:rsidRDefault="00A76994" w:rsidP="00A76994">
      <w:pPr>
        <w:spacing w:line="276" w:lineRule="auto"/>
        <w:ind w:left="720"/>
        <w:rPr>
          <w:rFonts w:ascii="Times New Roman" w:hAnsi="Times New Roman" w:cs="Times New Roman"/>
          <w:noProof/>
          <w:sz w:val="32"/>
          <w:szCs w:val="32"/>
          <w:lang w:eastAsia="pl-PL"/>
        </w:rPr>
      </w:pPr>
    </w:p>
    <w:p w:rsidR="00A76994" w:rsidRDefault="00A76994" w:rsidP="00A76994">
      <w:pPr>
        <w:spacing w:line="276" w:lineRule="auto"/>
        <w:ind w:left="720"/>
        <w:rPr>
          <w:rFonts w:ascii="Times New Roman" w:hAnsi="Times New Roman" w:cs="Times New Roman"/>
          <w:noProof/>
          <w:sz w:val="32"/>
          <w:szCs w:val="32"/>
          <w:lang w:eastAsia="pl-PL"/>
        </w:rPr>
      </w:pPr>
      <w:bookmarkStart w:id="0" w:name="_GoBack"/>
      <w:bookmarkEnd w:id="0"/>
    </w:p>
    <w:p w:rsidR="00A76994" w:rsidRDefault="00A76994" w:rsidP="00A76994">
      <w:pPr>
        <w:spacing w:line="276" w:lineRule="auto"/>
        <w:ind w:left="720"/>
        <w:rPr>
          <w:rFonts w:ascii="Times New Roman" w:hAnsi="Times New Roman" w:cs="Times New Roman"/>
          <w:noProof/>
          <w:sz w:val="32"/>
          <w:szCs w:val="32"/>
          <w:lang w:eastAsia="pl-PL"/>
        </w:rPr>
      </w:pPr>
    </w:p>
    <w:p w:rsidR="00A76994" w:rsidRPr="00A76994" w:rsidRDefault="00A76994" w:rsidP="00A76994">
      <w:pPr>
        <w:spacing w:line="276" w:lineRule="auto"/>
        <w:ind w:left="720"/>
        <w:rPr>
          <w:rFonts w:ascii="Times New Roman" w:hAnsi="Times New Roman" w:cs="Times New Roman"/>
          <w:noProof/>
          <w:sz w:val="32"/>
          <w:szCs w:val="32"/>
          <w:lang w:eastAsia="pl-PL"/>
        </w:rPr>
      </w:pPr>
    </w:p>
    <w:p w:rsidR="00D424A9" w:rsidRPr="007A6848" w:rsidRDefault="00D424A9" w:rsidP="00923C7D">
      <w:pPr>
        <w:numPr>
          <w:ilvl w:val="0"/>
          <w:numId w:val="6"/>
        </w:numPr>
        <w:spacing w:line="276" w:lineRule="auto"/>
        <w:rPr>
          <w:rFonts w:ascii="Cambria" w:hAnsi="Cambria" w:cs="Cambria"/>
          <w:color w:val="215868"/>
          <w:kern w:val="28"/>
          <w:sz w:val="32"/>
          <w:szCs w:val="32"/>
          <w:lang w:eastAsia="pl-PL"/>
        </w:rPr>
      </w:pPr>
      <w:r w:rsidRPr="001C21F0">
        <w:t xml:space="preserve"> </w:t>
      </w:r>
      <w:r w:rsidRPr="00721099">
        <w:rPr>
          <w:rFonts w:ascii="Cambria" w:hAnsi="Cambria" w:cs="Cambria"/>
          <w:color w:val="215868"/>
          <w:kern w:val="28"/>
          <w:sz w:val="32"/>
          <w:szCs w:val="32"/>
          <w:lang w:eastAsia="pl-PL"/>
        </w:rPr>
        <w:t>Zaznacz trójkąt, którego jednym bokiem jest przekątna graniastosłupa, drugim przekątna podstawy, a trzecim bokiem trójkąta jest</w:t>
      </w:r>
      <w:r>
        <w:rPr>
          <w:rFonts w:ascii="Cambria" w:hAnsi="Cambria" w:cs="Cambria"/>
          <w:color w:val="215868"/>
          <w:kern w:val="28"/>
          <w:sz w:val="32"/>
          <w:szCs w:val="32"/>
          <w:lang w:eastAsia="pl-PL"/>
        </w:rPr>
        <w:t xml:space="preserve"> </w:t>
      </w:r>
      <w:r w:rsidRPr="00721099">
        <w:rPr>
          <w:rFonts w:ascii="Cambria" w:hAnsi="Cambria" w:cs="Cambria"/>
          <w:color w:val="215868"/>
          <w:kern w:val="28"/>
          <w:sz w:val="32"/>
          <w:szCs w:val="32"/>
          <w:lang w:eastAsia="pl-PL"/>
        </w:rPr>
        <w:t>krawędź boczna</w:t>
      </w:r>
      <w:r w:rsidRPr="007A6848">
        <w:rPr>
          <w:rFonts w:ascii="Cambria" w:hAnsi="Cambria" w:cs="Cambria"/>
          <w:color w:val="215868"/>
          <w:kern w:val="28"/>
          <w:sz w:val="32"/>
          <w:szCs w:val="32"/>
          <w:lang w:eastAsia="pl-PL"/>
        </w:rPr>
        <w:t>.</w:t>
      </w:r>
    </w:p>
    <w:p w:rsidR="00D424A9" w:rsidRDefault="00923C7D" w:rsidP="00A76994">
      <w:pPr>
        <w:spacing w:line="276" w:lineRule="auto"/>
        <w:ind w:left="360"/>
        <w:jc w:val="center"/>
        <w:rPr>
          <w:rFonts w:ascii="Times New Roman" w:hAnsi="Times New Roman" w:cs="Times New Roman"/>
          <w:noProof/>
          <w:sz w:val="32"/>
          <w:szCs w:val="32"/>
          <w:lang w:eastAsia="pl-PL"/>
        </w:rPr>
      </w:pPr>
      <w:r>
        <w:rPr>
          <w:noProof/>
          <w:lang w:eastAsia="pl-PL"/>
        </w:rPr>
        <w:pict>
          <v:group id="_x0000_s1088" style="position:absolute;left:0;text-align:left;margin-left:33pt;margin-top:1.05pt;width:343.9pt;height:2in;z-index:1" coordorigin="1650,7833" coordsize="6878,2880">
            <v:group id="_x0000_s1089" style="position:absolute;left:6490;top:7833;width:2038;height:2880" coordorigin="7370,2793" coordsize="2200,4686">
              <v:shape id="_x0000_s1090" type="#_x0000_t5" style="position:absolute;left:7370;top:2793;width:2200;height:1806" filled="f" strokecolor="#0c0" strokeweight="1.5pt"/>
              <v:shape id="_x0000_s1091" type="#_x0000_t5" style="position:absolute;left:7370;top:5673;width:2200;height:1806" filled="f" strokecolor="#0c0" strokeweight="1pt">
                <v:stroke dashstyle="dash"/>
              </v:shape>
              <v:line id="_x0000_s1092" style="position:absolute" from="9570,4593" to="9570,7473" strokecolor="#0c0" strokeweight="1.5pt"/>
              <v:line id="_x0000_s1093" style="position:absolute" from="7370,4593" to="7370,7473" strokecolor="#0c0" strokeweight="1.5pt"/>
              <v:line id="_x0000_s1094" style="position:absolute" from="8470,2793" to="8470,5673" strokecolor="#0c0" strokeweight="1pt">
                <v:stroke dashstyle="dash"/>
              </v:line>
              <v:line id="_x0000_s1095" style="position:absolute" from="7370,7473" to="9570,7473" strokecolor="#0c0" strokeweight="1.5pt"/>
            </v:group>
            <v:group id="_x0000_s1096" style="position:absolute;left:1650;top:8373;width:4070;height:1620" coordorigin="1760,3153" coordsize="4070,1620">
              <v:line id="_x0000_s1097" style="position:absolute" from="5280,3153" to="5830,4233" strokecolor="#36f" strokeweight="1.5pt"/>
              <v:group id="_x0000_s1098" style="position:absolute;left:1760;top:3153;width:4070;height:1620" coordorigin="1760,3153" coordsize="4070,1620">
                <v:line id="_x0000_s1099" style="position:absolute" from="4180,3153" to="5280,3153" strokecolor="#36f" strokeweight="1.5pt"/>
                <v:group id="_x0000_s1100" style="position:absolute;left:1760;top:3153;width:4070;height:1620" coordorigin="1760,3153" coordsize="4070,1620">
                  <v:line id="_x0000_s1101" style="position:absolute;flip:y" from="3960,4233" to="5830,4773" strokecolor="#36f" strokeweight="1.5pt"/>
                  <v:group id="_x0000_s1102" style="position:absolute;left:1760;top:3153;width:4070;height:1620" coordorigin="1760,3153" coordsize="4070,1620">
                    <v:line id="_x0000_s1103" style="position:absolute;flip:y" from="2310,3153" to="4180,3693" strokecolor="#36f" strokeweight="1.5pt"/>
                    <v:line id="_x0000_s1104" style="position:absolute;flip:y" from="3410,3153" to="5280,3693" strokecolor="#36f" strokeweight="1.5pt"/>
                    <v:line id="_x0000_s1105" style="position:absolute;flip:y" from="1760,4233" to="3630,4773" strokecolor="#36f" strokeweight="1.5pt">
                      <v:stroke dashstyle="dash"/>
                    </v:line>
                    <v:shape id="_x0000_s1106" type="#_x0000_t8" style="position:absolute;left:1760;top:3693;width:2200;height:1080;flip:y" filled="f" strokecolor="#36f" strokeweight="1.5pt"/>
                    <v:shape id="_x0000_s1107" type="#_x0000_t8" style="position:absolute;left:3630;top:3153;width:2200;height:1080;flip:y" filled="f" strokecolor="#36f" strokeweight="1pt">
                      <v:stroke dashstyle="dash"/>
                    </v:shape>
                  </v:group>
                </v:group>
              </v:group>
            </v:group>
          </v:group>
        </w:pict>
      </w:r>
    </w:p>
    <w:p w:rsidR="00D424A9" w:rsidRDefault="00D424A9" w:rsidP="00A76994">
      <w:pPr>
        <w:spacing w:line="276" w:lineRule="auto"/>
        <w:ind w:left="360"/>
        <w:jc w:val="center"/>
        <w:rPr>
          <w:rFonts w:ascii="Times New Roman" w:hAnsi="Times New Roman" w:cs="Times New Roman"/>
          <w:noProof/>
          <w:sz w:val="32"/>
          <w:szCs w:val="32"/>
          <w:lang w:eastAsia="pl-PL"/>
        </w:rPr>
      </w:pPr>
    </w:p>
    <w:p w:rsidR="00D424A9" w:rsidRDefault="00D424A9" w:rsidP="00A76994">
      <w:pPr>
        <w:spacing w:line="276" w:lineRule="auto"/>
        <w:ind w:left="360"/>
        <w:jc w:val="center"/>
        <w:rPr>
          <w:rFonts w:ascii="Times New Roman" w:hAnsi="Times New Roman" w:cs="Times New Roman"/>
          <w:noProof/>
          <w:sz w:val="32"/>
          <w:szCs w:val="32"/>
          <w:lang w:eastAsia="pl-PL"/>
        </w:rPr>
      </w:pPr>
    </w:p>
    <w:p w:rsidR="00D424A9" w:rsidRDefault="00D424A9" w:rsidP="00A76994">
      <w:pPr>
        <w:spacing w:line="276" w:lineRule="auto"/>
        <w:ind w:left="360"/>
        <w:jc w:val="center"/>
        <w:rPr>
          <w:rFonts w:ascii="Times New Roman" w:hAnsi="Times New Roman" w:cs="Times New Roman"/>
          <w:noProof/>
          <w:sz w:val="32"/>
          <w:szCs w:val="32"/>
          <w:lang w:eastAsia="pl-PL"/>
        </w:rPr>
      </w:pPr>
    </w:p>
    <w:p w:rsidR="00D424A9" w:rsidRDefault="00D424A9" w:rsidP="00A76994">
      <w:pPr>
        <w:spacing w:line="276" w:lineRule="auto"/>
        <w:ind w:left="360"/>
        <w:jc w:val="center"/>
        <w:rPr>
          <w:rFonts w:ascii="Times New Roman" w:hAnsi="Times New Roman" w:cs="Times New Roman"/>
          <w:noProof/>
          <w:sz w:val="32"/>
          <w:szCs w:val="32"/>
          <w:lang w:eastAsia="pl-PL"/>
        </w:rPr>
      </w:pPr>
    </w:p>
    <w:p w:rsidR="00A76994" w:rsidRPr="007A6848" w:rsidRDefault="00A76994" w:rsidP="00A76994">
      <w:pPr>
        <w:spacing w:line="276" w:lineRule="auto"/>
        <w:ind w:left="360"/>
        <w:jc w:val="center"/>
        <w:rPr>
          <w:rFonts w:ascii="Times New Roman" w:hAnsi="Times New Roman" w:cs="Times New Roman"/>
          <w:noProof/>
          <w:sz w:val="32"/>
          <w:szCs w:val="32"/>
          <w:lang w:eastAsia="pl-PL"/>
        </w:rPr>
      </w:pPr>
    </w:p>
    <w:p w:rsidR="00D424A9" w:rsidRPr="007A6848" w:rsidRDefault="00D424A9" w:rsidP="00923C7D">
      <w:pPr>
        <w:numPr>
          <w:ilvl w:val="0"/>
          <w:numId w:val="6"/>
        </w:numPr>
        <w:spacing w:line="276" w:lineRule="auto"/>
        <w:rPr>
          <w:rFonts w:ascii="Cambria" w:hAnsi="Cambria" w:cs="Cambria"/>
          <w:color w:val="215868"/>
          <w:kern w:val="28"/>
          <w:sz w:val="32"/>
          <w:szCs w:val="32"/>
          <w:lang w:eastAsia="pl-PL"/>
        </w:rPr>
      </w:pPr>
      <w:r w:rsidRPr="001C21F0">
        <w:t xml:space="preserve"> </w:t>
      </w:r>
      <w:r>
        <w:rPr>
          <w:rFonts w:ascii="Cambria" w:hAnsi="Cambria" w:cs="Cambria"/>
          <w:color w:val="215868"/>
          <w:kern w:val="28"/>
          <w:sz w:val="32"/>
          <w:szCs w:val="32"/>
          <w:lang w:eastAsia="pl-PL"/>
        </w:rPr>
        <w:t>Zaznacz trójkąt</w:t>
      </w:r>
      <w:r w:rsidRPr="00721099">
        <w:rPr>
          <w:rFonts w:ascii="Cambria" w:hAnsi="Cambria" w:cs="Cambria"/>
          <w:color w:val="215868"/>
          <w:kern w:val="28"/>
          <w:sz w:val="32"/>
          <w:szCs w:val="32"/>
          <w:lang w:eastAsia="pl-PL"/>
        </w:rPr>
        <w:t>, którego każdy bok jest przekątną</w:t>
      </w:r>
      <w:r>
        <w:rPr>
          <w:rFonts w:ascii="Cambria" w:hAnsi="Cambria" w:cs="Cambria"/>
          <w:color w:val="215868"/>
          <w:kern w:val="28"/>
          <w:sz w:val="32"/>
          <w:szCs w:val="32"/>
          <w:lang w:eastAsia="pl-PL"/>
        </w:rPr>
        <w:t xml:space="preserve"> </w:t>
      </w:r>
      <w:r w:rsidRPr="00721099">
        <w:rPr>
          <w:rFonts w:ascii="Cambria" w:hAnsi="Cambria" w:cs="Cambria"/>
          <w:color w:val="215868"/>
          <w:kern w:val="28"/>
          <w:sz w:val="32"/>
          <w:szCs w:val="32"/>
          <w:lang w:eastAsia="pl-PL"/>
        </w:rPr>
        <w:t>ściany</w:t>
      </w:r>
      <w:r w:rsidRPr="007A6848">
        <w:rPr>
          <w:rFonts w:ascii="Cambria" w:hAnsi="Cambria" w:cs="Cambria"/>
          <w:color w:val="215868"/>
          <w:kern w:val="28"/>
          <w:sz w:val="32"/>
          <w:szCs w:val="32"/>
          <w:lang w:eastAsia="pl-PL"/>
        </w:rPr>
        <w:t>.</w:t>
      </w:r>
    </w:p>
    <w:p w:rsidR="00D424A9" w:rsidRDefault="00923C7D" w:rsidP="00A76994">
      <w:pPr>
        <w:spacing w:line="276" w:lineRule="auto"/>
        <w:ind w:left="360"/>
        <w:jc w:val="center"/>
        <w:rPr>
          <w:rFonts w:ascii="Times New Roman" w:hAnsi="Times New Roman" w:cs="Times New Roman"/>
          <w:noProof/>
          <w:sz w:val="32"/>
          <w:szCs w:val="32"/>
          <w:lang w:eastAsia="pl-PL"/>
        </w:rPr>
      </w:pPr>
      <w:r>
        <w:rPr>
          <w:noProof/>
          <w:lang w:eastAsia="pl-PL"/>
        </w:rPr>
        <w:pict>
          <v:group id="_x0000_s1108" style="position:absolute;left:0;text-align:left;margin-left:27.5pt;margin-top:29.95pt;width:343.9pt;height:2in;z-index:2" coordorigin="1650,7833" coordsize="6878,2880">
            <v:group id="_x0000_s1109" style="position:absolute;left:6490;top:7833;width:2038;height:2880" coordorigin="7370,2793" coordsize="2200,4686">
              <v:shape id="_x0000_s1110" type="#_x0000_t5" style="position:absolute;left:7370;top:2793;width:2200;height:1806" filled="f" strokecolor="#0c0" strokeweight="1.5pt"/>
              <v:shape id="_x0000_s1111" type="#_x0000_t5" style="position:absolute;left:7370;top:5673;width:2200;height:1806" filled="f" strokecolor="#0c0" strokeweight="1pt">
                <v:stroke dashstyle="dash"/>
              </v:shape>
              <v:line id="_x0000_s1112" style="position:absolute" from="9570,4593" to="9570,7473" strokecolor="#0c0" strokeweight="1.5pt"/>
              <v:line id="_x0000_s1113" style="position:absolute" from="7370,4593" to="7370,7473" strokecolor="#0c0" strokeweight="1.5pt"/>
              <v:line id="_x0000_s1114" style="position:absolute" from="8470,2793" to="8470,5673" strokecolor="#0c0" strokeweight="1pt">
                <v:stroke dashstyle="dash"/>
              </v:line>
              <v:line id="_x0000_s1115" style="position:absolute" from="7370,7473" to="9570,7473" strokecolor="#0c0" strokeweight="1.5pt"/>
            </v:group>
            <v:group id="_x0000_s1116" style="position:absolute;left:1650;top:8373;width:4070;height:1620" coordorigin="1760,3153" coordsize="4070,1620">
              <v:line id="_x0000_s1117" style="position:absolute" from="5280,3153" to="5830,4233" strokecolor="#36f" strokeweight="1.5pt"/>
              <v:group id="_x0000_s1118" style="position:absolute;left:1760;top:3153;width:4070;height:1620" coordorigin="1760,3153" coordsize="4070,1620">
                <v:line id="_x0000_s1119" style="position:absolute" from="4180,3153" to="5280,3153" strokecolor="#36f" strokeweight="1.5pt"/>
                <v:group id="_x0000_s1120" style="position:absolute;left:1760;top:3153;width:4070;height:1620" coordorigin="1760,3153" coordsize="4070,1620">
                  <v:line id="_x0000_s1121" style="position:absolute;flip:y" from="3960,4233" to="5830,4773" strokecolor="#36f" strokeweight="1.5pt"/>
                  <v:group id="_x0000_s1122" style="position:absolute;left:1760;top:3153;width:4070;height:1620" coordorigin="1760,3153" coordsize="4070,1620">
                    <v:line id="_x0000_s1123" style="position:absolute;flip:y" from="2310,3153" to="4180,3693" strokecolor="#36f" strokeweight="1.5pt"/>
                    <v:line id="_x0000_s1124" style="position:absolute;flip:y" from="3410,3153" to="5280,3693" strokecolor="#36f" strokeweight="1.5pt"/>
                    <v:line id="_x0000_s1125" style="position:absolute;flip:y" from="1760,4233" to="3630,4773" strokecolor="#36f" strokeweight="1.5pt">
                      <v:stroke dashstyle="dash"/>
                    </v:line>
                    <v:shape id="_x0000_s1126" type="#_x0000_t8" style="position:absolute;left:1760;top:3693;width:2200;height:1080;flip:y" filled="f" strokecolor="#36f" strokeweight="1.5pt"/>
                    <v:shape id="_x0000_s1127" type="#_x0000_t8" style="position:absolute;left:3630;top:3153;width:2200;height:1080;flip:y" filled="f" strokecolor="#36f" strokeweight="1pt">
                      <v:stroke dashstyle="dash"/>
                    </v:shape>
                  </v:group>
                </v:group>
              </v:group>
            </v:group>
          </v:group>
        </w:pict>
      </w:r>
    </w:p>
    <w:p w:rsidR="00D424A9" w:rsidRDefault="00D424A9" w:rsidP="007A6848">
      <w:pPr>
        <w:spacing w:line="360" w:lineRule="auto"/>
        <w:ind w:left="360"/>
        <w:jc w:val="center"/>
        <w:rPr>
          <w:rFonts w:ascii="Times New Roman" w:hAnsi="Times New Roman" w:cs="Times New Roman"/>
          <w:noProof/>
          <w:sz w:val="32"/>
          <w:szCs w:val="32"/>
          <w:lang w:eastAsia="pl-PL"/>
        </w:rPr>
      </w:pPr>
    </w:p>
    <w:p w:rsidR="00D424A9" w:rsidRPr="007A6848" w:rsidRDefault="00D424A9" w:rsidP="00721099">
      <w:pPr>
        <w:spacing w:line="360" w:lineRule="auto"/>
        <w:rPr>
          <w:rFonts w:ascii="Times New Roman" w:hAnsi="Times New Roman" w:cs="Times New Roman"/>
          <w:noProof/>
          <w:sz w:val="32"/>
          <w:szCs w:val="32"/>
          <w:lang w:eastAsia="pl-PL"/>
        </w:rPr>
      </w:pPr>
    </w:p>
    <w:p w:rsidR="00D424A9" w:rsidRPr="007A6848" w:rsidRDefault="00D424A9" w:rsidP="00721099">
      <w:pPr>
        <w:spacing w:line="360" w:lineRule="auto"/>
        <w:rPr>
          <w:rFonts w:ascii="Cambria" w:hAnsi="Cambria" w:cs="Cambria"/>
          <w:color w:val="215868"/>
          <w:kern w:val="28"/>
          <w:sz w:val="36"/>
          <w:szCs w:val="36"/>
          <w:lang w:eastAsia="pl-PL"/>
        </w:rPr>
      </w:pPr>
    </w:p>
    <w:sectPr w:rsidR="00D424A9" w:rsidRPr="007A6848" w:rsidSect="00A966BE">
      <w:headerReference w:type="default" r:id="rId8"/>
      <w:pgSz w:w="11907" w:h="16839" w:code="9"/>
      <w:pgMar w:top="993" w:right="1237" w:bottom="851" w:left="990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23C7D" w:rsidRDefault="00923C7D">
      <w:pPr>
        <w:spacing w:after="0" w:line="240" w:lineRule="auto"/>
      </w:pPr>
      <w:r>
        <w:separator/>
      </w:r>
    </w:p>
  </w:endnote>
  <w:endnote w:type="continuationSeparator" w:id="0">
    <w:p w:rsidR="00923C7D" w:rsidRDefault="00923C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23C7D" w:rsidRDefault="00923C7D">
      <w:pPr>
        <w:spacing w:after="0" w:line="240" w:lineRule="auto"/>
      </w:pPr>
      <w:r>
        <w:separator/>
      </w:r>
    </w:p>
  </w:footnote>
  <w:footnote w:type="continuationSeparator" w:id="0">
    <w:p w:rsidR="00923C7D" w:rsidRDefault="00923C7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24A9" w:rsidRDefault="00923C7D">
    <w:pPr>
      <w:pStyle w:val="Nagwek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Pole tekstowe 395" o:spid="_x0000_s2049" type="#_x0000_t202" style="position:absolute;margin-left:548.45pt;margin-top:184.65pt;width:32.25pt;height:522pt;z-index:2;visibility:visible;mso-position-horizontal-relative:page;mso-position-vertical-relative:page" filled="f" fillcolor="#666" stroked="f" strokeweight=".5pt">
          <v:path arrowok="t"/>
          <v:textbox style="layout-flow:vertical;mso-layout-flow-alt:bottom-to-top">
            <w:txbxContent>
              <w:p w:rsidR="00D424A9" w:rsidRPr="002C4363" w:rsidRDefault="00D424A9">
                <w:pPr>
                  <w:jc w:val="center"/>
                  <w:rPr>
                    <w:color w:val="FFFFFF"/>
                  </w:rPr>
                </w:pPr>
                <w:r w:rsidRPr="008D4685">
                  <w:rPr>
                    <w:rFonts w:ascii="Times New Roman" w:hAnsi="Times New Roman" w:cs="Times New Roman"/>
                    <w:color w:val="FFFFFF"/>
                    <w:sz w:val="24"/>
                    <w:szCs w:val="24"/>
                  </w:rPr>
                  <w:t>Odcinki w graniastosłupie</w:t>
                </w:r>
                <w:r w:rsidRPr="00450286">
                  <w:rPr>
                    <w:rFonts w:ascii="Times New Roman" w:hAnsi="Times New Roman" w:cs="Times New Roman"/>
                    <w:color w:val="FFFFFF"/>
                    <w:sz w:val="24"/>
                    <w:szCs w:val="24"/>
                  </w:rPr>
                  <w:t>.</w:t>
                </w:r>
                <w:r w:rsidRPr="00450286">
                  <w:rPr>
                    <w:color w:val="FFFFFF"/>
                  </w:rPr>
                  <w:t xml:space="preserve">  </w:t>
                </w:r>
                <w:r w:rsidRPr="005E12F5">
                  <w:rPr>
                    <w:rFonts w:ascii="Times New Roman" w:hAnsi="Times New Roman" w:cs="Times New Roman"/>
                    <w:sz w:val="24"/>
                    <w:szCs w:val="24"/>
                  </w:rPr>
                  <w:t>III etap edukacyjny</w:t>
                </w:r>
              </w:p>
              <w:p w:rsidR="00D424A9" w:rsidRPr="002C4363" w:rsidRDefault="00D424A9">
                <w:pPr>
                  <w:jc w:val="center"/>
                  <w:rPr>
                    <w:color w:val="FFFFFF"/>
                  </w:rPr>
                </w:pPr>
              </w:p>
            </w:txbxContent>
          </v:textbox>
          <w10:wrap anchorx="page" anchory="page"/>
        </v:shape>
      </w:pict>
    </w:r>
    <w:r>
      <w:rPr>
        <w:noProof/>
      </w:rPr>
      <w:pict>
        <v:rect id="Prostokąt 4" o:spid="_x0000_s2050" style="position:absolute;margin-left:541.75pt;margin-top:0;width:53.6pt;height:841.95pt;z-index:-2;visibility:visible;mso-position-horizontal-relative:page;mso-position-vertical-relative:page;v-text-anchor:middle" fillcolor="#413253" strokecolor="#795d9b">
          <v:fill color2="#775c99" rotate="t" angle="180" colors="0 #5d417e;52429f #7b58a6;1 #7b57a8" focus="100%" type="gradient">
            <o:fill v:ext="view" type="gradientUnscaled"/>
          </v:fill>
          <v:shadow on="t" color="black" opacity="22937f" origin=",.5" offset="0,.63889mm"/>
          <v:path arrowok="t"/>
          <v:textbox>
            <w:txbxContent>
              <w:p w:rsidR="00D424A9" w:rsidRDefault="00D424A9"/>
            </w:txbxContent>
          </v:textbox>
          <w10:wrap anchorx="page" anchory="page"/>
        </v:rect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0"/>
    <w:multiLevelType w:val="singleLevel"/>
    <w:tmpl w:val="E0C0C54A"/>
    <w:lvl w:ilvl="0">
      <w:start w:val="1"/>
      <w:numFmt w:val="bullet"/>
      <w:pStyle w:val="Listapunktowana5"/>
      <w:lvlText w:val="○"/>
      <w:lvlJc w:val="left"/>
      <w:pPr>
        <w:ind w:left="1800" w:hanging="360"/>
      </w:pPr>
      <w:rPr>
        <w:rFonts w:ascii="Monotype Corsiva" w:hAnsi="Monotype Corsiva" w:cs="Monotype Corsiva" w:hint="default"/>
        <w:color w:val="auto"/>
      </w:rPr>
    </w:lvl>
  </w:abstractNum>
  <w:abstractNum w:abstractNumId="1">
    <w:nsid w:val="FFFFFF81"/>
    <w:multiLevelType w:val="singleLevel"/>
    <w:tmpl w:val="9A8A1DFA"/>
    <w:lvl w:ilvl="0">
      <w:start w:val="1"/>
      <w:numFmt w:val="bullet"/>
      <w:pStyle w:val="Listapunktowana4"/>
      <w:lvlText w:val=""/>
      <w:lvlJc w:val="left"/>
      <w:pPr>
        <w:ind w:left="1440" w:hanging="360"/>
      </w:pPr>
      <w:rPr>
        <w:rFonts w:ascii="Symbol" w:hAnsi="Symbol" w:cs="Symbol" w:hint="default"/>
        <w:color w:val="auto"/>
      </w:rPr>
    </w:lvl>
  </w:abstractNum>
  <w:abstractNum w:abstractNumId="2">
    <w:nsid w:val="FFFFFF82"/>
    <w:multiLevelType w:val="singleLevel"/>
    <w:tmpl w:val="4AAC3C4A"/>
    <w:lvl w:ilvl="0">
      <w:start w:val="1"/>
      <w:numFmt w:val="bullet"/>
      <w:pStyle w:val="Listapunktowana3"/>
      <w:lvlText w:val=""/>
      <w:lvlJc w:val="left"/>
      <w:pPr>
        <w:ind w:left="1080" w:hanging="360"/>
      </w:pPr>
      <w:rPr>
        <w:rFonts w:ascii="Symbol" w:hAnsi="Symbol" w:cs="Symbol" w:hint="default"/>
        <w:color w:val="FF388C"/>
      </w:rPr>
    </w:lvl>
  </w:abstractNum>
  <w:abstractNum w:abstractNumId="3">
    <w:nsid w:val="FFFFFF83"/>
    <w:multiLevelType w:val="singleLevel"/>
    <w:tmpl w:val="3EFA84BC"/>
    <w:lvl w:ilvl="0">
      <w:start w:val="1"/>
      <w:numFmt w:val="bullet"/>
      <w:pStyle w:val="Listapunktowana2"/>
      <w:lvlText w:val=""/>
      <w:lvlJc w:val="left"/>
      <w:pPr>
        <w:ind w:left="720" w:hanging="360"/>
      </w:pPr>
      <w:rPr>
        <w:rFonts w:ascii="Symbol" w:hAnsi="Symbol" w:cs="Symbol" w:hint="default"/>
        <w:color w:val="FF388C"/>
      </w:rPr>
    </w:lvl>
  </w:abstractNum>
  <w:abstractNum w:abstractNumId="4">
    <w:nsid w:val="FFFFFF89"/>
    <w:multiLevelType w:val="singleLevel"/>
    <w:tmpl w:val="3932A106"/>
    <w:lvl w:ilvl="0">
      <w:start w:val="1"/>
      <w:numFmt w:val="bullet"/>
      <w:pStyle w:val="Listapunktowana"/>
      <w:lvlText w:val=""/>
      <w:lvlJc w:val="left"/>
      <w:pPr>
        <w:ind w:left="360" w:hanging="360"/>
      </w:pPr>
      <w:rPr>
        <w:rFonts w:ascii="Symbol" w:hAnsi="Symbol" w:cs="Symbol" w:hint="default"/>
        <w:color w:val="FF388C"/>
      </w:rPr>
    </w:lvl>
  </w:abstractNum>
  <w:abstractNum w:abstractNumId="5">
    <w:nsid w:val="3E237EE3"/>
    <w:multiLevelType w:val="hybridMultilevel"/>
    <w:tmpl w:val="4C8852F2"/>
    <w:lvl w:ilvl="0" w:tplc="7BC0DA86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color w:val="7030A0"/>
        <w:sz w:val="3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5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doNotTrackMoves/>
  <w:defaultTabStop w:val="709"/>
  <w:hyphenationZone w:val="420"/>
  <w:doNotHyphenateCaps/>
  <w:drawingGridHorizontalSpacing w:val="110"/>
  <w:displayHorizontalDrawingGridEvery w:val="2"/>
  <w:characterSpacingControl w:val="doNotCompress"/>
  <w:doNotValidateAgainstSchema/>
  <w:doNotDemarcateInvalidXml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D3515"/>
    <w:rsid w:val="00002161"/>
    <w:rsid w:val="00006703"/>
    <w:rsid w:val="00014630"/>
    <w:rsid w:val="00014BE1"/>
    <w:rsid w:val="000242FB"/>
    <w:rsid w:val="00024628"/>
    <w:rsid w:val="00026B64"/>
    <w:rsid w:val="000335B4"/>
    <w:rsid w:val="00034A5D"/>
    <w:rsid w:val="00057357"/>
    <w:rsid w:val="00060BB7"/>
    <w:rsid w:val="00060DF6"/>
    <w:rsid w:val="00061311"/>
    <w:rsid w:val="00065FE4"/>
    <w:rsid w:val="00071C70"/>
    <w:rsid w:val="00076A0C"/>
    <w:rsid w:val="00090ACE"/>
    <w:rsid w:val="000971A1"/>
    <w:rsid w:val="000A0867"/>
    <w:rsid w:val="000A2600"/>
    <w:rsid w:val="000C1691"/>
    <w:rsid w:val="000C3545"/>
    <w:rsid w:val="000C601E"/>
    <w:rsid w:val="000D10B5"/>
    <w:rsid w:val="000D1D6A"/>
    <w:rsid w:val="000E392A"/>
    <w:rsid w:val="000E4DE2"/>
    <w:rsid w:val="000E7550"/>
    <w:rsid w:val="001051BC"/>
    <w:rsid w:val="00106941"/>
    <w:rsid w:val="001160C8"/>
    <w:rsid w:val="00135A05"/>
    <w:rsid w:val="00135A7A"/>
    <w:rsid w:val="001400E4"/>
    <w:rsid w:val="00151D1C"/>
    <w:rsid w:val="00155D95"/>
    <w:rsid w:val="00162F6D"/>
    <w:rsid w:val="001749F4"/>
    <w:rsid w:val="00185C0E"/>
    <w:rsid w:val="00190708"/>
    <w:rsid w:val="001914FB"/>
    <w:rsid w:val="00193CE8"/>
    <w:rsid w:val="001A18F1"/>
    <w:rsid w:val="001B3C03"/>
    <w:rsid w:val="001C21F0"/>
    <w:rsid w:val="001D70AB"/>
    <w:rsid w:val="001F0A36"/>
    <w:rsid w:val="00200894"/>
    <w:rsid w:val="002011E6"/>
    <w:rsid w:val="002152B5"/>
    <w:rsid w:val="00216359"/>
    <w:rsid w:val="00217706"/>
    <w:rsid w:val="00231F5F"/>
    <w:rsid w:val="00237873"/>
    <w:rsid w:val="002411EC"/>
    <w:rsid w:val="00241DB3"/>
    <w:rsid w:val="00254E25"/>
    <w:rsid w:val="00267346"/>
    <w:rsid w:val="00272A30"/>
    <w:rsid w:val="00282A47"/>
    <w:rsid w:val="002843F1"/>
    <w:rsid w:val="002957F1"/>
    <w:rsid w:val="002B424A"/>
    <w:rsid w:val="002B65A3"/>
    <w:rsid w:val="002C2BC9"/>
    <w:rsid w:val="002C4363"/>
    <w:rsid w:val="002E4961"/>
    <w:rsid w:val="002E7CAF"/>
    <w:rsid w:val="003012F8"/>
    <w:rsid w:val="00306734"/>
    <w:rsid w:val="00313C00"/>
    <w:rsid w:val="00313C77"/>
    <w:rsid w:val="00322D94"/>
    <w:rsid w:val="003245E6"/>
    <w:rsid w:val="00335D2A"/>
    <w:rsid w:val="003367CA"/>
    <w:rsid w:val="0034678F"/>
    <w:rsid w:val="0034721F"/>
    <w:rsid w:val="00363955"/>
    <w:rsid w:val="0036692F"/>
    <w:rsid w:val="00367BDF"/>
    <w:rsid w:val="003810ED"/>
    <w:rsid w:val="00382C0E"/>
    <w:rsid w:val="00384396"/>
    <w:rsid w:val="0038484B"/>
    <w:rsid w:val="0038487C"/>
    <w:rsid w:val="00384986"/>
    <w:rsid w:val="0038515A"/>
    <w:rsid w:val="0038580E"/>
    <w:rsid w:val="00386D66"/>
    <w:rsid w:val="00391A6E"/>
    <w:rsid w:val="003B51C4"/>
    <w:rsid w:val="003C2150"/>
    <w:rsid w:val="003C4F7E"/>
    <w:rsid w:val="003C50D3"/>
    <w:rsid w:val="003F08BD"/>
    <w:rsid w:val="003F6AB7"/>
    <w:rsid w:val="0041398F"/>
    <w:rsid w:val="00432372"/>
    <w:rsid w:val="0043523E"/>
    <w:rsid w:val="00440514"/>
    <w:rsid w:val="00445235"/>
    <w:rsid w:val="00450286"/>
    <w:rsid w:val="00456B46"/>
    <w:rsid w:val="00483427"/>
    <w:rsid w:val="0048674D"/>
    <w:rsid w:val="00494865"/>
    <w:rsid w:val="00495CF1"/>
    <w:rsid w:val="004D3BBC"/>
    <w:rsid w:val="004E612C"/>
    <w:rsid w:val="004F52E4"/>
    <w:rsid w:val="00505B29"/>
    <w:rsid w:val="00522C56"/>
    <w:rsid w:val="00524E3C"/>
    <w:rsid w:val="00525657"/>
    <w:rsid w:val="00526002"/>
    <w:rsid w:val="00533D49"/>
    <w:rsid w:val="00541E77"/>
    <w:rsid w:val="0055457F"/>
    <w:rsid w:val="00567D35"/>
    <w:rsid w:val="00570148"/>
    <w:rsid w:val="00573FD3"/>
    <w:rsid w:val="00575CD5"/>
    <w:rsid w:val="00576739"/>
    <w:rsid w:val="0058526E"/>
    <w:rsid w:val="0059065E"/>
    <w:rsid w:val="005965CF"/>
    <w:rsid w:val="00597AC4"/>
    <w:rsid w:val="005A522C"/>
    <w:rsid w:val="005B3020"/>
    <w:rsid w:val="005B3E89"/>
    <w:rsid w:val="005C0538"/>
    <w:rsid w:val="005C1B24"/>
    <w:rsid w:val="005C416C"/>
    <w:rsid w:val="005D1E81"/>
    <w:rsid w:val="005E12F5"/>
    <w:rsid w:val="005E1805"/>
    <w:rsid w:val="005E31C7"/>
    <w:rsid w:val="005E5D03"/>
    <w:rsid w:val="00602A02"/>
    <w:rsid w:val="006055F4"/>
    <w:rsid w:val="00612CAF"/>
    <w:rsid w:val="006369DA"/>
    <w:rsid w:val="00637734"/>
    <w:rsid w:val="00645147"/>
    <w:rsid w:val="00656333"/>
    <w:rsid w:val="0066326B"/>
    <w:rsid w:val="006646CA"/>
    <w:rsid w:val="00670B64"/>
    <w:rsid w:val="00673EB4"/>
    <w:rsid w:val="00674085"/>
    <w:rsid w:val="006C3566"/>
    <w:rsid w:val="006D3270"/>
    <w:rsid w:val="006E6451"/>
    <w:rsid w:val="006F0410"/>
    <w:rsid w:val="006F45E2"/>
    <w:rsid w:val="006F542C"/>
    <w:rsid w:val="006F7F39"/>
    <w:rsid w:val="0070112E"/>
    <w:rsid w:val="00710464"/>
    <w:rsid w:val="007137D8"/>
    <w:rsid w:val="00721099"/>
    <w:rsid w:val="0072290E"/>
    <w:rsid w:val="00723E7A"/>
    <w:rsid w:val="007404D3"/>
    <w:rsid w:val="00744622"/>
    <w:rsid w:val="007463D2"/>
    <w:rsid w:val="00753D17"/>
    <w:rsid w:val="00784236"/>
    <w:rsid w:val="00786B2F"/>
    <w:rsid w:val="007A1EF6"/>
    <w:rsid w:val="007A5143"/>
    <w:rsid w:val="007A6848"/>
    <w:rsid w:val="007B4978"/>
    <w:rsid w:val="007B551A"/>
    <w:rsid w:val="007D0166"/>
    <w:rsid w:val="007F6E27"/>
    <w:rsid w:val="007F7E19"/>
    <w:rsid w:val="00815B14"/>
    <w:rsid w:val="00822FD0"/>
    <w:rsid w:val="00843353"/>
    <w:rsid w:val="00850ED2"/>
    <w:rsid w:val="0086594A"/>
    <w:rsid w:val="0087262D"/>
    <w:rsid w:val="00875826"/>
    <w:rsid w:val="008814CE"/>
    <w:rsid w:val="00886633"/>
    <w:rsid w:val="008A2553"/>
    <w:rsid w:val="008A7D0B"/>
    <w:rsid w:val="008C3BDB"/>
    <w:rsid w:val="008D3515"/>
    <w:rsid w:val="008D4685"/>
    <w:rsid w:val="008E0E29"/>
    <w:rsid w:val="008E3144"/>
    <w:rsid w:val="008F2AF5"/>
    <w:rsid w:val="008F4C0F"/>
    <w:rsid w:val="008F7EA5"/>
    <w:rsid w:val="00911D3A"/>
    <w:rsid w:val="00923C7D"/>
    <w:rsid w:val="0092452D"/>
    <w:rsid w:val="00937563"/>
    <w:rsid w:val="00942478"/>
    <w:rsid w:val="009554A9"/>
    <w:rsid w:val="0095731E"/>
    <w:rsid w:val="00961005"/>
    <w:rsid w:val="00965137"/>
    <w:rsid w:val="00967242"/>
    <w:rsid w:val="00986499"/>
    <w:rsid w:val="00995842"/>
    <w:rsid w:val="009A011D"/>
    <w:rsid w:val="009A0611"/>
    <w:rsid w:val="009A3D98"/>
    <w:rsid w:val="009A55CF"/>
    <w:rsid w:val="009A605F"/>
    <w:rsid w:val="009B10EC"/>
    <w:rsid w:val="009B41E8"/>
    <w:rsid w:val="009B5179"/>
    <w:rsid w:val="009B5BE8"/>
    <w:rsid w:val="009C279F"/>
    <w:rsid w:val="009C2C3D"/>
    <w:rsid w:val="009C2EA2"/>
    <w:rsid w:val="009D1405"/>
    <w:rsid w:val="009D7510"/>
    <w:rsid w:val="009E4734"/>
    <w:rsid w:val="009F3172"/>
    <w:rsid w:val="009F608D"/>
    <w:rsid w:val="009F6C8B"/>
    <w:rsid w:val="009F7BAA"/>
    <w:rsid w:val="00A0761B"/>
    <w:rsid w:val="00A10120"/>
    <w:rsid w:val="00A105F4"/>
    <w:rsid w:val="00A34B26"/>
    <w:rsid w:val="00A427B3"/>
    <w:rsid w:val="00A43652"/>
    <w:rsid w:val="00A45772"/>
    <w:rsid w:val="00A65BF4"/>
    <w:rsid w:val="00A70E60"/>
    <w:rsid w:val="00A76994"/>
    <w:rsid w:val="00A8324F"/>
    <w:rsid w:val="00A851AE"/>
    <w:rsid w:val="00A94B7C"/>
    <w:rsid w:val="00A966BE"/>
    <w:rsid w:val="00AB20C3"/>
    <w:rsid w:val="00AB5BDA"/>
    <w:rsid w:val="00AB728F"/>
    <w:rsid w:val="00AB791E"/>
    <w:rsid w:val="00AC5703"/>
    <w:rsid w:val="00AD0E2A"/>
    <w:rsid w:val="00AD213D"/>
    <w:rsid w:val="00B20264"/>
    <w:rsid w:val="00B20E1A"/>
    <w:rsid w:val="00B2641F"/>
    <w:rsid w:val="00B2712A"/>
    <w:rsid w:val="00B528D2"/>
    <w:rsid w:val="00B55938"/>
    <w:rsid w:val="00B66858"/>
    <w:rsid w:val="00B67C58"/>
    <w:rsid w:val="00B725F1"/>
    <w:rsid w:val="00B76FB4"/>
    <w:rsid w:val="00B77A38"/>
    <w:rsid w:val="00B80411"/>
    <w:rsid w:val="00B96B00"/>
    <w:rsid w:val="00BB740B"/>
    <w:rsid w:val="00BC3506"/>
    <w:rsid w:val="00BD704E"/>
    <w:rsid w:val="00BE37E4"/>
    <w:rsid w:val="00BE75CE"/>
    <w:rsid w:val="00C123B1"/>
    <w:rsid w:val="00C34D7F"/>
    <w:rsid w:val="00C4260D"/>
    <w:rsid w:val="00C47867"/>
    <w:rsid w:val="00C56F1F"/>
    <w:rsid w:val="00C62EB0"/>
    <w:rsid w:val="00C73231"/>
    <w:rsid w:val="00C73DB8"/>
    <w:rsid w:val="00C75285"/>
    <w:rsid w:val="00C86A10"/>
    <w:rsid w:val="00CA60E8"/>
    <w:rsid w:val="00CC4027"/>
    <w:rsid w:val="00CD4929"/>
    <w:rsid w:val="00CD6123"/>
    <w:rsid w:val="00CE5144"/>
    <w:rsid w:val="00CE577E"/>
    <w:rsid w:val="00D00048"/>
    <w:rsid w:val="00D10DA6"/>
    <w:rsid w:val="00D15D59"/>
    <w:rsid w:val="00D21E13"/>
    <w:rsid w:val="00D237C0"/>
    <w:rsid w:val="00D24FA6"/>
    <w:rsid w:val="00D31626"/>
    <w:rsid w:val="00D32477"/>
    <w:rsid w:val="00D3383F"/>
    <w:rsid w:val="00D36EC9"/>
    <w:rsid w:val="00D424A9"/>
    <w:rsid w:val="00D457B7"/>
    <w:rsid w:val="00D464CB"/>
    <w:rsid w:val="00D469F5"/>
    <w:rsid w:val="00D51992"/>
    <w:rsid w:val="00D61106"/>
    <w:rsid w:val="00D61385"/>
    <w:rsid w:val="00D623FB"/>
    <w:rsid w:val="00D62D67"/>
    <w:rsid w:val="00D6553D"/>
    <w:rsid w:val="00D75403"/>
    <w:rsid w:val="00D90B1D"/>
    <w:rsid w:val="00D91B3A"/>
    <w:rsid w:val="00DA1DCA"/>
    <w:rsid w:val="00DB718D"/>
    <w:rsid w:val="00DC28F1"/>
    <w:rsid w:val="00DC544E"/>
    <w:rsid w:val="00DF0D08"/>
    <w:rsid w:val="00E04B0E"/>
    <w:rsid w:val="00E108FB"/>
    <w:rsid w:val="00E13D1C"/>
    <w:rsid w:val="00E13F30"/>
    <w:rsid w:val="00E17053"/>
    <w:rsid w:val="00E272AE"/>
    <w:rsid w:val="00E325C2"/>
    <w:rsid w:val="00E32EC0"/>
    <w:rsid w:val="00E337F2"/>
    <w:rsid w:val="00E456ED"/>
    <w:rsid w:val="00E4620A"/>
    <w:rsid w:val="00E46BF4"/>
    <w:rsid w:val="00E6075E"/>
    <w:rsid w:val="00E76032"/>
    <w:rsid w:val="00EC015C"/>
    <w:rsid w:val="00EC4C37"/>
    <w:rsid w:val="00EC6BF1"/>
    <w:rsid w:val="00ED65FA"/>
    <w:rsid w:val="00EE2B0C"/>
    <w:rsid w:val="00EF6334"/>
    <w:rsid w:val="00F05808"/>
    <w:rsid w:val="00F13A03"/>
    <w:rsid w:val="00F42F1F"/>
    <w:rsid w:val="00F45D0A"/>
    <w:rsid w:val="00F53D26"/>
    <w:rsid w:val="00F541B2"/>
    <w:rsid w:val="00F6262A"/>
    <w:rsid w:val="00F65363"/>
    <w:rsid w:val="00F65C84"/>
    <w:rsid w:val="00F91367"/>
    <w:rsid w:val="00F93220"/>
    <w:rsid w:val="00FA3D50"/>
    <w:rsid w:val="00FC3E79"/>
    <w:rsid w:val="00FC485E"/>
    <w:rsid w:val="00FE23C4"/>
    <w:rsid w:val="00FF1EEC"/>
    <w:rsid w:val="00FF2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qFormat="1"/>
    <w:lsdException w:name="heading 2" w:semiHidden="0" w:qFormat="1"/>
    <w:lsdException w:name="heading 3" w:semiHidden="0" w:qFormat="1"/>
    <w:lsdException w:name="heading 4" w:semiHidden="0" w:qFormat="1"/>
    <w:lsdException w:name="heading 5" w:semiHidden="0" w:qFormat="1"/>
    <w:lsdException w:name="heading 6" w:semiHidden="0" w:qFormat="1"/>
    <w:lsdException w:name="heading 7" w:semiHidden="0" w:qFormat="1"/>
    <w:lsdException w:name="heading 8" w:semiHidden="0" w:qFormat="1"/>
    <w:lsdException w:name="heading 9" w:semiHidden="0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Normal Indent" w:unhideWhenUsed="1"/>
    <w:lsdException w:name="footnote text" w:unhideWhenUsed="1"/>
    <w:lsdException w:name="annotation text" w:unhideWhenUsed="1"/>
    <w:lsdException w:name="index heading" w:unhideWhenUsed="1"/>
    <w:lsdException w:name="caption" w:semiHidden="0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semiHidden="0" w:qFormat="1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semiHidden="0" w:qFormat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unhideWhenUsed="1"/>
    <w:lsdException w:name="FollowedHyperlink" w:unhideWhenUsed="1"/>
    <w:lsdException w:name="Strong" w:semiHidden="0" w:qFormat="1"/>
    <w:lsdException w:name="Emphasis" w:semiHidden="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Table Grid" w:semiHidden="0"/>
    <w:lsdException w:name="Table Theme" w:unhideWhenUsed="1"/>
    <w:lsdException w:name="No Spacing" w:semiHidden="0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qFormat="1"/>
    <w:lsdException w:name="Quote" w:semiHidden="0" w:qFormat="1"/>
    <w:lsdException w:name="Intense Quote" w:semiHidden="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/>
    <w:lsdException w:name="Colorful Grid Accent 5" w:semiHidden="0" w:uiPriority="73"/>
    <w:lsdException w:name="Light Shading Accent 6" w:semiHidden="0" w:uiPriority="60"/>
    <w:lsdException w:name="Light List Accent 6" w:semiHidden="0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qFormat="1"/>
    <w:lsdException w:name="Intense Emphasis" w:semiHidden="0" w:qFormat="1"/>
    <w:lsdException w:name="Subtle Reference" w:semiHidden="0" w:qFormat="1"/>
    <w:lsdException w:name="Intense Reference" w:semiHidden="0" w:qFormat="1"/>
    <w:lsdException w:name="Book Title" w:semiHidden="0" w:qFormat="1"/>
    <w:lsdException w:name="Bibliography" w:uiPriority="37" w:unhideWhenUsed="1"/>
    <w:lsdException w:name="TOC Heading" w:semiHidden="0" w:qFormat="1"/>
  </w:latentStyles>
  <w:style w:type="paragraph" w:default="1" w:styleId="Normalny">
    <w:name w:val="Normal"/>
    <w:qFormat/>
    <w:rsid w:val="008D3515"/>
    <w:pPr>
      <w:spacing w:after="160" w:line="259" w:lineRule="auto"/>
    </w:pPr>
    <w:rPr>
      <w:rFonts w:cs="Calibri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570148"/>
    <w:pPr>
      <w:keepNext/>
      <w:keepLines/>
      <w:spacing w:before="360" w:after="0" w:line="240" w:lineRule="auto"/>
      <w:outlineLvl w:val="0"/>
    </w:pPr>
    <w:rPr>
      <w:rFonts w:ascii="Cambria" w:eastAsia="Times New Roman" w:hAnsi="Cambria" w:cs="Cambria"/>
      <w:color w:val="000000"/>
      <w:sz w:val="32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570148"/>
    <w:pPr>
      <w:keepNext/>
      <w:keepLines/>
      <w:spacing w:before="120" w:after="0" w:line="240" w:lineRule="auto"/>
      <w:outlineLvl w:val="1"/>
    </w:pPr>
    <w:rPr>
      <w:rFonts w:ascii="Cambria" w:eastAsia="Times New Roman" w:hAnsi="Cambria" w:cs="Cambria"/>
      <w:color w:val="000000"/>
      <w:sz w:val="28"/>
      <w:szCs w:val="28"/>
      <w:lang w:eastAsia="pl-PL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570148"/>
    <w:pPr>
      <w:keepNext/>
      <w:keepLines/>
      <w:spacing w:before="20" w:after="0" w:line="240" w:lineRule="auto"/>
      <w:outlineLvl w:val="2"/>
    </w:pPr>
    <w:rPr>
      <w:rFonts w:eastAsia="Times New Roman"/>
      <w:b/>
      <w:bCs/>
      <w:color w:val="000000"/>
      <w:sz w:val="24"/>
      <w:szCs w:val="24"/>
      <w:lang w:eastAsia="pl-PL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570148"/>
    <w:pPr>
      <w:keepNext/>
      <w:keepLines/>
      <w:spacing w:before="200" w:after="0" w:line="264" w:lineRule="auto"/>
      <w:outlineLvl w:val="3"/>
    </w:pPr>
    <w:rPr>
      <w:rFonts w:ascii="Cambria" w:eastAsia="Times New Roman" w:hAnsi="Cambria" w:cs="Cambria"/>
      <w:b/>
      <w:bCs/>
      <w:i/>
      <w:iCs/>
      <w:color w:val="000000"/>
      <w:sz w:val="20"/>
      <w:szCs w:val="20"/>
      <w:lang w:eastAsia="pl-PL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570148"/>
    <w:pPr>
      <w:keepNext/>
      <w:keepLines/>
      <w:spacing w:before="200" w:after="0" w:line="264" w:lineRule="auto"/>
      <w:outlineLvl w:val="4"/>
    </w:pPr>
    <w:rPr>
      <w:rFonts w:ascii="Cambria" w:eastAsia="Times New Roman" w:hAnsi="Cambria" w:cs="Cambria"/>
      <w:color w:val="000000"/>
      <w:sz w:val="20"/>
      <w:szCs w:val="20"/>
      <w:lang w:eastAsia="pl-PL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570148"/>
    <w:pPr>
      <w:keepNext/>
      <w:keepLines/>
      <w:spacing w:before="200" w:after="0" w:line="264" w:lineRule="auto"/>
      <w:outlineLvl w:val="5"/>
    </w:pPr>
    <w:rPr>
      <w:rFonts w:ascii="Cambria" w:eastAsia="Times New Roman" w:hAnsi="Cambria" w:cs="Cambria"/>
      <w:i/>
      <w:iCs/>
      <w:color w:val="000000"/>
      <w:sz w:val="20"/>
      <w:szCs w:val="20"/>
      <w:lang w:eastAsia="pl-PL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570148"/>
    <w:pPr>
      <w:keepNext/>
      <w:keepLines/>
      <w:spacing w:before="200" w:after="0" w:line="264" w:lineRule="auto"/>
      <w:outlineLvl w:val="6"/>
    </w:pPr>
    <w:rPr>
      <w:rFonts w:ascii="Cambria" w:eastAsia="Times New Roman" w:hAnsi="Cambria" w:cs="Cambria"/>
      <w:i/>
      <w:iCs/>
      <w:color w:val="000000"/>
      <w:sz w:val="20"/>
      <w:szCs w:val="20"/>
      <w:lang w:eastAsia="pl-PL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570148"/>
    <w:pPr>
      <w:keepNext/>
      <w:keepLines/>
      <w:spacing w:before="200" w:after="0" w:line="264" w:lineRule="auto"/>
      <w:outlineLvl w:val="7"/>
    </w:pPr>
    <w:rPr>
      <w:rFonts w:ascii="Cambria" w:eastAsia="Times New Roman" w:hAnsi="Cambria" w:cs="Cambria"/>
      <w:color w:val="000000"/>
      <w:sz w:val="20"/>
      <w:szCs w:val="20"/>
      <w:lang w:eastAsia="pl-PL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570148"/>
    <w:pPr>
      <w:keepNext/>
      <w:keepLines/>
      <w:spacing w:before="200" w:after="0" w:line="264" w:lineRule="auto"/>
      <w:outlineLvl w:val="8"/>
    </w:pPr>
    <w:rPr>
      <w:rFonts w:ascii="Cambria" w:eastAsia="Times New Roman" w:hAnsi="Cambria" w:cs="Cambria"/>
      <w:i/>
      <w:iCs/>
      <w:color w:val="000000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rsid w:val="00570148"/>
    <w:rPr>
      <w:rFonts w:ascii="Cambria" w:hAnsi="Cambria" w:cs="Cambria"/>
      <w:color w:val="000000"/>
      <w:sz w:val="32"/>
      <w:szCs w:val="32"/>
    </w:rPr>
  </w:style>
  <w:style w:type="character" w:customStyle="1" w:styleId="Nagwek2Znak">
    <w:name w:val="Nagłówek 2 Znak"/>
    <w:link w:val="Nagwek2"/>
    <w:uiPriority w:val="99"/>
    <w:semiHidden/>
    <w:rsid w:val="00570148"/>
    <w:rPr>
      <w:rFonts w:ascii="Cambria" w:hAnsi="Cambria" w:cs="Cambria"/>
      <w:color w:val="000000"/>
      <w:sz w:val="28"/>
      <w:szCs w:val="28"/>
    </w:rPr>
  </w:style>
  <w:style w:type="character" w:customStyle="1" w:styleId="Nagwek3Znak">
    <w:name w:val="Nagłówek 3 Znak"/>
    <w:link w:val="Nagwek3"/>
    <w:uiPriority w:val="99"/>
    <w:semiHidden/>
    <w:rsid w:val="00570148"/>
    <w:rPr>
      <w:rFonts w:eastAsia="Times New Roman"/>
      <w:b/>
      <w:bCs/>
      <w:color w:val="000000"/>
      <w:sz w:val="24"/>
      <w:szCs w:val="24"/>
    </w:rPr>
  </w:style>
  <w:style w:type="character" w:customStyle="1" w:styleId="Nagwek4Znak">
    <w:name w:val="Nagłówek 4 Znak"/>
    <w:link w:val="Nagwek4"/>
    <w:uiPriority w:val="99"/>
    <w:semiHidden/>
    <w:rsid w:val="00570148"/>
    <w:rPr>
      <w:rFonts w:ascii="Cambria" w:hAnsi="Cambria" w:cs="Cambria"/>
      <w:b/>
      <w:bCs/>
      <w:i/>
      <w:iCs/>
      <w:color w:val="000000"/>
    </w:rPr>
  </w:style>
  <w:style w:type="character" w:customStyle="1" w:styleId="Nagwek5Znak">
    <w:name w:val="Nagłówek 5 Znak"/>
    <w:link w:val="Nagwek5"/>
    <w:uiPriority w:val="99"/>
    <w:semiHidden/>
    <w:rsid w:val="00570148"/>
    <w:rPr>
      <w:rFonts w:ascii="Cambria" w:hAnsi="Cambria" w:cs="Cambria"/>
      <w:color w:val="000000"/>
    </w:rPr>
  </w:style>
  <w:style w:type="character" w:customStyle="1" w:styleId="Nagwek6Znak">
    <w:name w:val="Nagłówek 6 Znak"/>
    <w:link w:val="Nagwek6"/>
    <w:uiPriority w:val="99"/>
    <w:semiHidden/>
    <w:rsid w:val="00570148"/>
    <w:rPr>
      <w:rFonts w:ascii="Cambria" w:hAnsi="Cambria" w:cs="Cambria"/>
      <w:i/>
      <w:iCs/>
      <w:color w:val="000000"/>
    </w:rPr>
  </w:style>
  <w:style w:type="character" w:customStyle="1" w:styleId="Nagwek7Znak">
    <w:name w:val="Nagłówek 7 Znak"/>
    <w:link w:val="Nagwek7"/>
    <w:uiPriority w:val="99"/>
    <w:semiHidden/>
    <w:rsid w:val="00570148"/>
    <w:rPr>
      <w:rFonts w:ascii="Cambria" w:hAnsi="Cambria" w:cs="Cambria"/>
      <w:i/>
      <w:iCs/>
      <w:color w:val="000000"/>
    </w:rPr>
  </w:style>
  <w:style w:type="character" w:customStyle="1" w:styleId="Nagwek8Znak">
    <w:name w:val="Nagłówek 8 Znak"/>
    <w:link w:val="Nagwek8"/>
    <w:uiPriority w:val="99"/>
    <w:semiHidden/>
    <w:rsid w:val="00570148"/>
    <w:rPr>
      <w:rFonts w:ascii="Cambria" w:hAnsi="Cambria" w:cs="Cambria"/>
      <w:color w:val="000000"/>
      <w:sz w:val="20"/>
      <w:szCs w:val="20"/>
    </w:rPr>
  </w:style>
  <w:style w:type="character" w:customStyle="1" w:styleId="Nagwek9Znak">
    <w:name w:val="Nagłówek 9 Znak"/>
    <w:link w:val="Nagwek9"/>
    <w:uiPriority w:val="99"/>
    <w:semiHidden/>
    <w:rsid w:val="00570148"/>
    <w:rPr>
      <w:rFonts w:ascii="Cambria" w:hAnsi="Cambria" w:cs="Cambria"/>
      <w:i/>
      <w:iCs/>
      <w:color w:val="000000"/>
      <w:sz w:val="20"/>
      <w:szCs w:val="20"/>
    </w:rPr>
  </w:style>
  <w:style w:type="character" w:styleId="Pogrubienie">
    <w:name w:val="Strong"/>
    <w:uiPriority w:val="99"/>
    <w:qFormat/>
    <w:rsid w:val="00570148"/>
    <w:rPr>
      <w:b/>
      <w:bCs/>
    </w:rPr>
  </w:style>
  <w:style w:type="character" w:styleId="Uwydatnienie">
    <w:name w:val="Emphasis"/>
    <w:uiPriority w:val="99"/>
    <w:qFormat/>
    <w:rsid w:val="00570148"/>
    <w:rPr>
      <w:i/>
      <w:iCs/>
      <w:color w:val="000000"/>
    </w:rPr>
  </w:style>
  <w:style w:type="character" w:customStyle="1" w:styleId="Odwoanieintensywneznak">
    <w:name w:val="Odwołanie intensywne (znak)"/>
    <w:uiPriority w:val="99"/>
    <w:rsid w:val="00570148"/>
    <w:rPr>
      <w:b/>
      <w:bCs/>
      <w:color w:val="000000"/>
      <w:sz w:val="20"/>
      <w:szCs w:val="20"/>
      <w:u w:val="single"/>
    </w:rPr>
  </w:style>
  <w:style w:type="character" w:customStyle="1" w:styleId="Odwoaniedelikatneznak">
    <w:name w:val="Odwołanie delikatne (znak)"/>
    <w:uiPriority w:val="99"/>
    <w:rsid w:val="00570148"/>
    <w:rPr>
      <w:color w:val="000000"/>
      <w:sz w:val="20"/>
      <w:szCs w:val="20"/>
      <w:u w:val="single"/>
    </w:rPr>
  </w:style>
  <w:style w:type="character" w:customStyle="1" w:styleId="Tytuksikiznak">
    <w:name w:val="Tytuł książki (znak)"/>
    <w:uiPriority w:val="99"/>
    <w:rsid w:val="00570148"/>
    <w:rPr>
      <w:rFonts w:ascii="Cambria" w:hAnsi="Cambria" w:cs="Cambria"/>
      <w:b/>
      <w:bCs/>
      <w:i/>
      <w:iCs/>
      <w:color w:val="000000"/>
      <w:sz w:val="20"/>
      <w:szCs w:val="20"/>
    </w:rPr>
  </w:style>
  <w:style w:type="character" w:customStyle="1" w:styleId="Wyrnienieintensywneznak">
    <w:name w:val="Wyróżnienie intensywne (znak)"/>
    <w:uiPriority w:val="99"/>
    <w:rsid w:val="00570148"/>
    <w:rPr>
      <w:b/>
      <w:bCs/>
      <w:i/>
      <w:iCs/>
      <w:color w:val="000000"/>
      <w:sz w:val="20"/>
      <w:szCs w:val="20"/>
    </w:rPr>
  </w:style>
  <w:style w:type="character" w:customStyle="1" w:styleId="Wyrnieniedelikatneznak">
    <w:name w:val="Wyróżnienie delikatne (znak)"/>
    <w:uiPriority w:val="99"/>
    <w:rsid w:val="00570148"/>
    <w:rPr>
      <w:i/>
      <w:iCs/>
      <w:color w:val="000000"/>
      <w:sz w:val="20"/>
      <w:szCs w:val="20"/>
    </w:rPr>
  </w:style>
  <w:style w:type="paragraph" w:styleId="Cytat">
    <w:name w:val="Quote"/>
    <w:basedOn w:val="Normalny"/>
    <w:next w:val="Normalny"/>
    <w:link w:val="CytatZnak"/>
    <w:uiPriority w:val="99"/>
    <w:qFormat/>
    <w:rsid w:val="00570148"/>
    <w:pPr>
      <w:spacing w:before="160" w:line="300" w:lineRule="auto"/>
      <w:ind w:left="144" w:right="144"/>
      <w:jc w:val="center"/>
    </w:pPr>
    <w:rPr>
      <w:rFonts w:ascii="Cambria" w:eastAsia="Times New Roman" w:hAnsi="Cambria" w:cs="Cambria"/>
      <w:i/>
      <w:iCs/>
      <w:color w:val="000000"/>
      <w:sz w:val="24"/>
      <w:szCs w:val="24"/>
      <w:lang w:eastAsia="pl-PL"/>
    </w:rPr>
  </w:style>
  <w:style w:type="character" w:customStyle="1" w:styleId="CytatZnak">
    <w:name w:val="Cytat Znak"/>
    <w:link w:val="Cytat"/>
    <w:uiPriority w:val="99"/>
    <w:rsid w:val="00570148"/>
    <w:rPr>
      <w:rFonts w:ascii="Cambria" w:hAnsi="Cambria" w:cs="Cambria"/>
      <w:i/>
      <w:iCs/>
      <w:color w:val="000000"/>
      <w:sz w:val="24"/>
      <w:szCs w:val="24"/>
    </w:rPr>
  </w:style>
  <w:style w:type="paragraph" w:styleId="Cytatintensywny">
    <w:name w:val="Intense Quote"/>
    <w:basedOn w:val="Normalny"/>
    <w:next w:val="Normalny"/>
    <w:link w:val="CytatintensywnyZnak"/>
    <w:uiPriority w:val="99"/>
    <w:qFormat/>
    <w:rsid w:val="00570148"/>
    <w:pPr>
      <w:pBdr>
        <w:top w:val="single" w:sz="36" w:space="8" w:color="FF388C"/>
        <w:left w:val="single" w:sz="36" w:space="8" w:color="FF388C"/>
        <w:bottom w:val="single" w:sz="36" w:space="8" w:color="FF388C"/>
        <w:right w:val="single" w:sz="36" w:space="8" w:color="FF388C"/>
      </w:pBdr>
      <w:shd w:val="clear" w:color="auto" w:fill="FF388C"/>
      <w:spacing w:before="200" w:after="280" w:line="300" w:lineRule="auto"/>
      <w:ind w:left="936" w:right="936"/>
      <w:jc w:val="center"/>
    </w:pPr>
    <w:rPr>
      <w:rFonts w:eastAsia="Times New Roman"/>
      <w:b/>
      <w:bCs/>
      <w:i/>
      <w:iCs/>
      <w:color w:val="000000"/>
      <w:sz w:val="21"/>
      <w:szCs w:val="21"/>
      <w:lang w:eastAsia="pl-PL"/>
    </w:rPr>
  </w:style>
  <w:style w:type="character" w:customStyle="1" w:styleId="CytatintensywnyZnak">
    <w:name w:val="Cytat intensywny Znak"/>
    <w:link w:val="Cytatintensywny"/>
    <w:uiPriority w:val="99"/>
    <w:rsid w:val="00570148"/>
    <w:rPr>
      <w:rFonts w:eastAsia="Times New Roman"/>
      <w:b/>
      <w:bCs/>
      <w:i/>
      <w:iCs/>
      <w:color w:val="000000"/>
      <w:sz w:val="21"/>
      <w:szCs w:val="21"/>
      <w:shd w:val="clear" w:color="auto" w:fill="FF388C"/>
    </w:rPr>
  </w:style>
  <w:style w:type="table" w:styleId="Tabela-Siatka">
    <w:name w:val="Table Grid"/>
    <w:basedOn w:val="Standardowy"/>
    <w:uiPriority w:val="99"/>
    <w:rsid w:val="00570148"/>
    <w:rPr>
      <w:rFonts w:cs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rsid w:val="00570148"/>
    <w:pPr>
      <w:tabs>
        <w:tab w:val="center" w:pos="4320"/>
        <w:tab w:val="right" w:pos="8640"/>
      </w:tabs>
      <w:spacing w:line="264" w:lineRule="auto"/>
    </w:pPr>
    <w:rPr>
      <w:color w:val="000000"/>
      <w:sz w:val="20"/>
      <w:szCs w:val="20"/>
      <w:lang w:eastAsia="pl-PL"/>
    </w:rPr>
  </w:style>
  <w:style w:type="character" w:customStyle="1" w:styleId="NagwekZnak">
    <w:name w:val="Nagłówek Znak"/>
    <w:link w:val="Nagwek"/>
    <w:uiPriority w:val="99"/>
    <w:rsid w:val="00570148"/>
    <w:rPr>
      <w:color w:val="000000"/>
      <w:sz w:val="20"/>
      <w:szCs w:val="20"/>
    </w:rPr>
  </w:style>
  <w:style w:type="paragraph" w:styleId="Stopka">
    <w:name w:val="footer"/>
    <w:basedOn w:val="Normalny"/>
    <w:link w:val="StopkaZnak"/>
    <w:uiPriority w:val="99"/>
    <w:rsid w:val="00570148"/>
    <w:pPr>
      <w:tabs>
        <w:tab w:val="center" w:pos="4320"/>
        <w:tab w:val="right" w:pos="8640"/>
      </w:tabs>
      <w:spacing w:line="264" w:lineRule="auto"/>
    </w:pPr>
    <w:rPr>
      <w:color w:val="000000"/>
      <w:sz w:val="20"/>
      <w:szCs w:val="20"/>
      <w:lang w:eastAsia="pl-PL"/>
    </w:rPr>
  </w:style>
  <w:style w:type="character" w:customStyle="1" w:styleId="StopkaZnak">
    <w:name w:val="Stopka Znak"/>
    <w:link w:val="Stopka"/>
    <w:uiPriority w:val="99"/>
    <w:rsid w:val="00570148"/>
    <w:rPr>
      <w:color w:val="000000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70148"/>
    <w:pPr>
      <w:spacing w:line="264" w:lineRule="auto"/>
    </w:pPr>
    <w:rPr>
      <w:rFonts w:ascii="Tahoma" w:hAnsi="Tahoma" w:cs="Tahoma"/>
      <w:color w:val="000000"/>
      <w:sz w:val="16"/>
      <w:szCs w:val="16"/>
      <w:lang w:eastAsia="pl-PL"/>
    </w:rPr>
  </w:style>
  <w:style w:type="character" w:customStyle="1" w:styleId="TekstdymkaZnak">
    <w:name w:val="Tekst dymka Znak"/>
    <w:link w:val="Tekstdymka"/>
    <w:uiPriority w:val="99"/>
    <w:semiHidden/>
    <w:rsid w:val="00570148"/>
    <w:rPr>
      <w:rFonts w:ascii="Tahoma" w:hAnsi="Tahoma" w:cs="Tahoma"/>
      <w:color w:val="000000"/>
      <w:sz w:val="16"/>
      <w:szCs w:val="16"/>
    </w:rPr>
  </w:style>
  <w:style w:type="paragraph" w:styleId="Legenda">
    <w:name w:val="caption"/>
    <w:basedOn w:val="Normalny"/>
    <w:next w:val="Normalny"/>
    <w:uiPriority w:val="99"/>
    <w:qFormat/>
    <w:rsid w:val="00570148"/>
    <w:pPr>
      <w:spacing w:line="240" w:lineRule="auto"/>
    </w:pPr>
    <w:rPr>
      <w:rFonts w:eastAsia="Times New Roman"/>
      <w:b/>
      <w:bCs/>
      <w:smallCaps/>
      <w:color w:val="666666"/>
      <w:spacing w:val="6"/>
      <w:sz w:val="20"/>
      <w:szCs w:val="20"/>
      <w:lang w:eastAsia="pl-PL"/>
    </w:rPr>
  </w:style>
  <w:style w:type="paragraph" w:styleId="Bezodstpw">
    <w:name w:val="No Spacing"/>
    <w:link w:val="BezodstpwZnak"/>
    <w:uiPriority w:val="99"/>
    <w:qFormat/>
    <w:rsid w:val="00570148"/>
    <w:rPr>
      <w:rFonts w:cs="Calibri"/>
    </w:rPr>
  </w:style>
  <w:style w:type="paragraph" w:styleId="Tekstblokowy">
    <w:name w:val="Block Text"/>
    <w:aliases w:val="Cytat blokowy"/>
    <w:basedOn w:val="Normalny"/>
    <w:uiPriority w:val="99"/>
    <w:rsid w:val="00570148"/>
    <w:pPr>
      <w:pBdr>
        <w:top w:val="single" w:sz="2" w:space="10" w:color="FF87B9"/>
        <w:bottom w:val="single" w:sz="24" w:space="10" w:color="FF87B9"/>
      </w:pBdr>
      <w:spacing w:after="280" w:line="240" w:lineRule="auto"/>
      <w:ind w:left="1440" w:right="1440"/>
      <w:jc w:val="both"/>
    </w:pPr>
    <w:rPr>
      <w:rFonts w:eastAsia="Times New Roman"/>
      <w:color w:val="FFFFFF"/>
      <w:sz w:val="28"/>
      <w:szCs w:val="28"/>
      <w:lang w:eastAsia="pl-PL"/>
    </w:rPr>
  </w:style>
  <w:style w:type="paragraph" w:styleId="Listapunktowana">
    <w:name w:val="List Bullet"/>
    <w:basedOn w:val="Normalny"/>
    <w:autoRedefine/>
    <w:uiPriority w:val="99"/>
    <w:rsid w:val="00570148"/>
    <w:pPr>
      <w:numPr>
        <w:numId w:val="1"/>
      </w:numPr>
      <w:spacing w:after="0" w:line="264" w:lineRule="auto"/>
    </w:pPr>
    <w:rPr>
      <w:sz w:val="21"/>
      <w:szCs w:val="21"/>
      <w:lang w:eastAsia="pl-PL"/>
    </w:rPr>
  </w:style>
  <w:style w:type="paragraph" w:styleId="Listapunktowana2">
    <w:name w:val="List Bullet 2"/>
    <w:basedOn w:val="Normalny"/>
    <w:autoRedefine/>
    <w:uiPriority w:val="99"/>
    <w:rsid w:val="00570148"/>
    <w:pPr>
      <w:numPr>
        <w:numId w:val="2"/>
      </w:numPr>
      <w:spacing w:after="0" w:line="264" w:lineRule="auto"/>
    </w:pPr>
    <w:rPr>
      <w:sz w:val="21"/>
      <w:szCs w:val="21"/>
      <w:lang w:eastAsia="pl-PL"/>
    </w:rPr>
  </w:style>
  <w:style w:type="paragraph" w:styleId="Listapunktowana3">
    <w:name w:val="List Bullet 3"/>
    <w:basedOn w:val="Normalny"/>
    <w:autoRedefine/>
    <w:uiPriority w:val="99"/>
    <w:rsid w:val="00570148"/>
    <w:pPr>
      <w:numPr>
        <w:numId w:val="3"/>
      </w:numPr>
      <w:spacing w:after="0" w:line="264" w:lineRule="auto"/>
    </w:pPr>
    <w:rPr>
      <w:sz w:val="21"/>
      <w:szCs w:val="21"/>
      <w:lang w:eastAsia="pl-PL"/>
    </w:rPr>
  </w:style>
  <w:style w:type="paragraph" w:styleId="Listapunktowana4">
    <w:name w:val="List Bullet 4"/>
    <w:basedOn w:val="Normalny"/>
    <w:autoRedefine/>
    <w:uiPriority w:val="99"/>
    <w:rsid w:val="00570148"/>
    <w:pPr>
      <w:numPr>
        <w:numId w:val="4"/>
      </w:numPr>
      <w:spacing w:after="0" w:line="264" w:lineRule="auto"/>
    </w:pPr>
    <w:rPr>
      <w:sz w:val="21"/>
      <w:szCs w:val="21"/>
      <w:lang w:eastAsia="pl-PL"/>
    </w:rPr>
  </w:style>
  <w:style w:type="paragraph" w:styleId="Listapunktowana5">
    <w:name w:val="List Bullet 5"/>
    <w:basedOn w:val="Normalny"/>
    <w:autoRedefine/>
    <w:uiPriority w:val="99"/>
    <w:rsid w:val="00570148"/>
    <w:pPr>
      <w:numPr>
        <w:numId w:val="5"/>
      </w:numPr>
      <w:spacing w:after="0" w:line="264" w:lineRule="auto"/>
    </w:pPr>
    <w:rPr>
      <w:sz w:val="21"/>
      <w:szCs w:val="21"/>
      <w:lang w:eastAsia="pl-PL"/>
    </w:rPr>
  </w:style>
  <w:style w:type="paragraph" w:styleId="Spistreci1">
    <w:name w:val="toc 1"/>
    <w:basedOn w:val="Normalny"/>
    <w:next w:val="Normalny"/>
    <w:autoRedefine/>
    <w:uiPriority w:val="99"/>
    <w:semiHidden/>
    <w:rsid w:val="00570148"/>
    <w:pPr>
      <w:tabs>
        <w:tab w:val="right" w:leader="dot" w:pos="8630"/>
      </w:tabs>
      <w:spacing w:after="40" w:line="240" w:lineRule="auto"/>
    </w:pPr>
    <w:rPr>
      <w:smallCaps/>
      <w:color w:val="E40059"/>
      <w:sz w:val="21"/>
      <w:szCs w:val="21"/>
      <w:lang w:eastAsia="pl-PL"/>
    </w:rPr>
  </w:style>
  <w:style w:type="paragraph" w:styleId="Spistreci2">
    <w:name w:val="toc 2"/>
    <w:basedOn w:val="Normalny"/>
    <w:next w:val="Normalny"/>
    <w:autoRedefine/>
    <w:uiPriority w:val="99"/>
    <w:semiHidden/>
    <w:rsid w:val="00570148"/>
    <w:pPr>
      <w:tabs>
        <w:tab w:val="right" w:leader="dot" w:pos="8630"/>
      </w:tabs>
      <w:spacing w:after="40" w:line="240" w:lineRule="auto"/>
      <w:ind w:left="216"/>
    </w:pPr>
    <w:rPr>
      <w:smallCaps/>
      <w:sz w:val="21"/>
      <w:szCs w:val="21"/>
      <w:lang w:eastAsia="pl-PL"/>
    </w:rPr>
  </w:style>
  <w:style w:type="paragraph" w:styleId="Spistreci3">
    <w:name w:val="toc 3"/>
    <w:basedOn w:val="Normalny"/>
    <w:next w:val="Normalny"/>
    <w:autoRedefine/>
    <w:uiPriority w:val="99"/>
    <w:semiHidden/>
    <w:rsid w:val="00570148"/>
    <w:pPr>
      <w:tabs>
        <w:tab w:val="right" w:leader="dot" w:pos="8630"/>
      </w:tabs>
      <w:spacing w:after="40" w:line="240" w:lineRule="auto"/>
      <w:ind w:left="446"/>
    </w:pPr>
    <w:rPr>
      <w:smallCaps/>
      <w:sz w:val="21"/>
      <w:szCs w:val="21"/>
      <w:lang w:eastAsia="pl-PL"/>
    </w:rPr>
  </w:style>
  <w:style w:type="paragraph" w:styleId="Spistreci4">
    <w:name w:val="toc 4"/>
    <w:basedOn w:val="Normalny"/>
    <w:next w:val="Normalny"/>
    <w:autoRedefine/>
    <w:uiPriority w:val="99"/>
    <w:semiHidden/>
    <w:rsid w:val="00570148"/>
    <w:pPr>
      <w:tabs>
        <w:tab w:val="right" w:leader="dot" w:pos="8630"/>
      </w:tabs>
      <w:spacing w:after="40" w:line="240" w:lineRule="auto"/>
      <w:ind w:left="662"/>
    </w:pPr>
    <w:rPr>
      <w:smallCaps/>
      <w:sz w:val="21"/>
      <w:szCs w:val="21"/>
      <w:lang w:eastAsia="pl-PL"/>
    </w:rPr>
  </w:style>
  <w:style w:type="paragraph" w:styleId="Spistreci5">
    <w:name w:val="toc 5"/>
    <w:basedOn w:val="Normalny"/>
    <w:next w:val="Normalny"/>
    <w:autoRedefine/>
    <w:uiPriority w:val="99"/>
    <w:semiHidden/>
    <w:rsid w:val="00570148"/>
    <w:pPr>
      <w:tabs>
        <w:tab w:val="right" w:leader="dot" w:pos="8630"/>
      </w:tabs>
      <w:spacing w:after="40" w:line="240" w:lineRule="auto"/>
      <w:ind w:left="878"/>
    </w:pPr>
    <w:rPr>
      <w:smallCaps/>
      <w:sz w:val="21"/>
      <w:szCs w:val="21"/>
      <w:lang w:eastAsia="pl-PL"/>
    </w:rPr>
  </w:style>
  <w:style w:type="paragraph" w:styleId="Spistreci6">
    <w:name w:val="toc 6"/>
    <w:basedOn w:val="Normalny"/>
    <w:next w:val="Normalny"/>
    <w:autoRedefine/>
    <w:uiPriority w:val="99"/>
    <w:semiHidden/>
    <w:rsid w:val="00570148"/>
    <w:pPr>
      <w:tabs>
        <w:tab w:val="right" w:leader="dot" w:pos="8630"/>
      </w:tabs>
      <w:spacing w:after="40" w:line="240" w:lineRule="auto"/>
      <w:ind w:left="1094"/>
    </w:pPr>
    <w:rPr>
      <w:smallCaps/>
      <w:sz w:val="21"/>
      <w:szCs w:val="21"/>
      <w:lang w:eastAsia="pl-PL"/>
    </w:rPr>
  </w:style>
  <w:style w:type="paragraph" w:styleId="Spistreci7">
    <w:name w:val="toc 7"/>
    <w:basedOn w:val="Normalny"/>
    <w:next w:val="Normalny"/>
    <w:autoRedefine/>
    <w:uiPriority w:val="99"/>
    <w:semiHidden/>
    <w:rsid w:val="00570148"/>
    <w:pPr>
      <w:tabs>
        <w:tab w:val="right" w:leader="dot" w:pos="8630"/>
      </w:tabs>
      <w:spacing w:after="40" w:line="240" w:lineRule="auto"/>
      <w:ind w:left="1325"/>
    </w:pPr>
    <w:rPr>
      <w:smallCaps/>
      <w:sz w:val="21"/>
      <w:szCs w:val="21"/>
      <w:lang w:eastAsia="pl-PL"/>
    </w:rPr>
  </w:style>
  <w:style w:type="paragraph" w:styleId="Spistreci8">
    <w:name w:val="toc 8"/>
    <w:basedOn w:val="Normalny"/>
    <w:next w:val="Normalny"/>
    <w:autoRedefine/>
    <w:uiPriority w:val="99"/>
    <w:semiHidden/>
    <w:rsid w:val="00570148"/>
    <w:pPr>
      <w:tabs>
        <w:tab w:val="right" w:leader="dot" w:pos="8630"/>
      </w:tabs>
      <w:spacing w:after="40" w:line="240" w:lineRule="auto"/>
      <w:ind w:left="1540"/>
    </w:pPr>
    <w:rPr>
      <w:smallCaps/>
      <w:sz w:val="21"/>
      <w:szCs w:val="21"/>
      <w:lang w:eastAsia="pl-PL"/>
    </w:rPr>
  </w:style>
  <w:style w:type="paragraph" w:styleId="Spistreci9">
    <w:name w:val="toc 9"/>
    <w:basedOn w:val="Normalny"/>
    <w:next w:val="Normalny"/>
    <w:autoRedefine/>
    <w:uiPriority w:val="99"/>
    <w:semiHidden/>
    <w:rsid w:val="00570148"/>
    <w:pPr>
      <w:tabs>
        <w:tab w:val="right" w:leader="dot" w:pos="8630"/>
      </w:tabs>
      <w:spacing w:after="40" w:line="240" w:lineRule="auto"/>
      <w:ind w:left="1760"/>
    </w:pPr>
    <w:rPr>
      <w:smallCaps/>
      <w:sz w:val="21"/>
      <w:szCs w:val="21"/>
      <w:lang w:eastAsia="pl-PL"/>
    </w:rPr>
  </w:style>
  <w:style w:type="character" w:styleId="Hipercze">
    <w:name w:val="Hyperlink"/>
    <w:uiPriority w:val="99"/>
    <w:semiHidden/>
    <w:rsid w:val="00570148"/>
    <w:rPr>
      <w:color w:val="000000"/>
      <w:u w:val="single"/>
    </w:rPr>
  </w:style>
  <w:style w:type="character" w:styleId="Tytuksiki">
    <w:name w:val="Book Title"/>
    <w:uiPriority w:val="99"/>
    <w:qFormat/>
    <w:rsid w:val="00570148"/>
    <w:rPr>
      <w:b/>
      <w:bCs/>
      <w:smallCaps/>
      <w:spacing w:val="10"/>
    </w:rPr>
  </w:style>
  <w:style w:type="character" w:styleId="Wyrnienieintensywne">
    <w:name w:val="Intense Emphasis"/>
    <w:uiPriority w:val="99"/>
    <w:qFormat/>
    <w:rsid w:val="00570148"/>
    <w:rPr>
      <w:b/>
      <w:bCs/>
      <w:i/>
      <w:iCs/>
      <w:color w:val="000000"/>
    </w:rPr>
  </w:style>
  <w:style w:type="character" w:styleId="Odwoanieintensywne">
    <w:name w:val="Intense Reference"/>
    <w:uiPriority w:val="99"/>
    <w:qFormat/>
    <w:rsid w:val="00570148"/>
    <w:rPr>
      <w:b/>
      <w:bCs/>
      <w:smallCaps/>
      <w:color w:val="000000"/>
      <w:spacing w:val="5"/>
      <w:u w:val="single"/>
    </w:rPr>
  </w:style>
  <w:style w:type="character" w:styleId="Wyrnieniedelikatne">
    <w:name w:val="Subtle Emphasis"/>
    <w:uiPriority w:val="99"/>
    <w:qFormat/>
    <w:rsid w:val="00570148"/>
    <w:rPr>
      <w:i/>
      <w:iCs/>
      <w:color w:val="000000"/>
    </w:rPr>
  </w:style>
  <w:style w:type="character" w:styleId="Odwoaniedelikatne">
    <w:name w:val="Subtle Reference"/>
    <w:uiPriority w:val="99"/>
    <w:qFormat/>
    <w:rsid w:val="00570148"/>
    <w:rPr>
      <w:smallCaps/>
      <w:color w:val="000000"/>
      <w:u w:val="single"/>
    </w:rPr>
  </w:style>
  <w:style w:type="paragraph" w:styleId="Zwrotpoegnalny">
    <w:name w:val="Closing"/>
    <w:basedOn w:val="Normalny"/>
    <w:link w:val="ZwrotpoegnalnyZnak"/>
    <w:uiPriority w:val="99"/>
    <w:rsid w:val="00570148"/>
    <w:pPr>
      <w:spacing w:before="480" w:after="960" w:line="264" w:lineRule="auto"/>
    </w:pPr>
    <w:rPr>
      <w:b/>
      <w:bCs/>
      <w:color w:val="000000"/>
      <w:sz w:val="21"/>
      <w:szCs w:val="21"/>
      <w:lang w:eastAsia="pl-PL"/>
    </w:rPr>
  </w:style>
  <w:style w:type="character" w:customStyle="1" w:styleId="ZwrotpoegnalnyZnak">
    <w:name w:val="Zwrot pożegnalny Znak"/>
    <w:link w:val="Zwrotpoegnalny"/>
    <w:uiPriority w:val="99"/>
    <w:rsid w:val="00570148"/>
    <w:rPr>
      <w:b/>
      <w:bCs/>
      <w:color w:val="000000"/>
      <w:sz w:val="21"/>
      <w:szCs w:val="21"/>
    </w:rPr>
  </w:style>
  <w:style w:type="paragraph" w:customStyle="1" w:styleId="Adresodbiorcy">
    <w:name w:val="Adres odbiorcy"/>
    <w:basedOn w:val="Bezodstpw"/>
    <w:link w:val="Adresodbiorcyznak"/>
    <w:uiPriority w:val="99"/>
    <w:rsid w:val="00570148"/>
    <w:pPr>
      <w:spacing w:after="360"/>
    </w:pPr>
    <w:rPr>
      <w:color w:val="000000"/>
      <w:sz w:val="21"/>
      <w:szCs w:val="21"/>
    </w:rPr>
  </w:style>
  <w:style w:type="paragraph" w:styleId="Zwrotgrzecznociowy">
    <w:name w:val="Salutation"/>
    <w:basedOn w:val="Bezodstpw"/>
    <w:next w:val="Normalny"/>
    <w:link w:val="ZwrotgrzecznociowyZnak"/>
    <w:uiPriority w:val="99"/>
    <w:rsid w:val="00570148"/>
    <w:pPr>
      <w:spacing w:before="480" w:after="320"/>
    </w:pPr>
    <w:rPr>
      <w:b/>
      <w:bCs/>
      <w:color w:val="000000"/>
      <w:sz w:val="21"/>
      <w:szCs w:val="21"/>
    </w:rPr>
  </w:style>
  <w:style w:type="character" w:customStyle="1" w:styleId="ZwrotgrzecznociowyZnak">
    <w:name w:val="Zwrot grzecznościowy Znak"/>
    <w:link w:val="Zwrotgrzecznociowy"/>
    <w:uiPriority w:val="99"/>
    <w:rsid w:val="00570148"/>
    <w:rPr>
      <w:b/>
      <w:bCs/>
      <w:color w:val="000000"/>
      <w:sz w:val="21"/>
      <w:szCs w:val="21"/>
    </w:rPr>
  </w:style>
  <w:style w:type="paragraph" w:customStyle="1" w:styleId="Adresnadawcy">
    <w:name w:val="Adres nadawcy"/>
    <w:basedOn w:val="Bezodstpw"/>
    <w:uiPriority w:val="99"/>
    <w:rsid w:val="00570148"/>
    <w:pPr>
      <w:spacing w:after="360"/>
    </w:pPr>
  </w:style>
  <w:style w:type="paragraph" w:styleId="Podtytu">
    <w:name w:val="Subtitle"/>
    <w:basedOn w:val="Normalny"/>
    <w:next w:val="Normalny"/>
    <w:link w:val="PodtytuZnak"/>
    <w:uiPriority w:val="99"/>
    <w:qFormat/>
    <w:rsid w:val="00570148"/>
    <w:pPr>
      <w:numPr>
        <w:ilvl w:val="1"/>
      </w:numPr>
      <w:spacing w:line="264" w:lineRule="auto"/>
    </w:pPr>
    <w:rPr>
      <w:rFonts w:eastAsia="Times New Roman"/>
      <w:color w:val="000000"/>
      <w:sz w:val="32"/>
      <w:szCs w:val="32"/>
      <w:lang w:eastAsia="pl-PL"/>
    </w:rPr>
  </w:style>
  <w:style w:type="character" w:customStyle="1" w:styleId="PodtytuZnak">
    <w:name w:val="Podtytuł Znak"/>
    <w:link w:val="Podtytu"/>
    <w:uiPriority w:val="99"/>
    <w:rsid w:val="00570148"/>
    <w:rPr>
      <w:rFonts w:eastAsia="Times New Roman"/>
      <w:color w:val="000000"/>
      <w:sz w:val="32"/>
      <w:szCs w:val="32"/>
    </w:rPr>
  </w:style>
  <w:style w:type="paragraph" w:styleId="Tytu">
    <w:name w:val="Title"/>
    <w:basedOn w:val="Normalny"/>
    <w:next w:val="Normalny"/>
    <w:link w:val="TytuZnak"/>
    <w:uiPriority w:val="99"/>
    <w:qFormat/>
    <w:rsid w:val="008D3515"/>
    <w:pPr>
      <w:spacing w:after="0" w:line="240" w:lineRule="auto"/>
    </w:pPr>
    <w:rPr>
      <w:rFonts w:ascii="Cambria" w:eastAsia="Times New Roman" w:hAnsi="Cambria" w:cs="Cambria"/>
      <w:color w:val="666666"/>
      <w:kern w:val="28"/>
      <w:sz w:val="72"/>
      <w:szCs w:val="72"/>
      <w:lang w:eastAsia="pl-PL"/>
    </w:rPr>
  </w:style>
  <w:style w:type="character" w:customStyle="1" w:styleId="TytuZnak">
    <w:name w:val="Tytuł Znak"/>
    <w:link w:val="Tytu"/>
    <w:uiPriority w:val="99"/>
    <w:rsid w:val="008D3515"/>
    <w:rPr>
      <w:rFonts w:ascii="Cambria" w:hAnsi="Cambria" w:cs="Cambria"/>
      <w:color w:val="666666"/>
      <w:kern w:val="28"/>
      <w:sz w:val="80"/>
      <w:szCs w:val="80"/>
    </w:rPr>
  </w:style>
  <w:style w:type="paragraph" w:styleId="Data">
    <w:name w:val="Date"/>
    <w:basedOn w:val="Normalny"/>
    <w:next w:val="Normalny"/>
    <w:link w:val="DataZnak"/>
    <w:uiPriority w:val="99"/>
    <w:semiHidden/>
    <w:rsid w:val="00570148"/>
    <w:pPr>
      <w:spacing w:line="264" w:lineRule="auto"/>
    </w:pPr>
    <w:rPr>
      <w:color w:val="000000"/>
      <w:sz w:val="20"/>
      <w:szCs w:val="20"/>
      <w:lang w:eastAsia="pl-PL"/>
    </w:rPr>
  </w:style>
  <w:style w:type="character" w:customStyle="1" w:styleId="DataZnak">
    <w:name w:val="Data Znak"/>
    <w:link w:val="Data"/>
    <w:uiPriority w:val="99"/>
    <w:semiHidden/>
    <w:rsid w:val="00570148"/>
    <w:rPr>
      <w:color w:val="000000"/>
      <w:sz w:val="20"/>
      <w:szCs w:val="20"/>
    </w:rPr>
  </w:style>
  <w:style w:type="character" w:styleId="Tekstzastpczy">
    <w:name w:val="Placeholder Text"/>
    <w:uiPriority w:val="99"/>
    <w:rsid w:val="00570148"/>
    <w:rPr>
      <w:color w:val="808080"/>
    </w:rPr>
  </w:style>
  <w:style w:type="paragraph" w:styleId="Podpis">
    <w:name w:val="Signature"/>
    <w:basedOn w:val="Normalny"/>
    <w:link w:val="PodpisZnak"/>
    <w:uiPriority w:val="99"/>
    <w:rsid w:val="00570148"/>
    <w:pPr>
      <w:spacing w:line="264" w:lineRule="auto"/>
    </w:pPr>
    <w:rPr>
      <w:color w:val="000000"/>
      <w:sz w:val="20"/>
      <w:szCs w:val="20"/>
      <w:lang w:eastAsia="pl-PL"/>
    </w:rPr>
  </w:style>
  <w:style w:type="character" w:customStyle="1" w:styleId="PodpisZnak">
    <w:name w:val="Podpis Znak"/>
    <w:link w:val="Podpis"/>
    <w:uiPriority w:val="99"/>
    <w:rsid w:val="00570148"/>
    <w:rPr>
      <w:color w:val="000000"/>
      <w:sz w:val="20"/>
      <w:szCs w:val="20"/>
    </w:rPr>
  </w:style>
  <w:style w:type="table" w:customStyle="1" w:styleId="Styl6">
    <w:name w:val="Styl 6"/>
    <w:uiPriority w:val="99"/>
    <w:rsid w:val="00570148"/>
    <w:rPr>
      <w:rFonts w:eastAsia="Times New Roman" w:cs="Calibri"/>
      <w:color w:val="000000"/>
    </w:rPr>
    <w:tblPr>
      <w:tblBorders>
        <w:top w:val="single" w:sz="4" w:space="0" w:color="FF388C"/>
        <w:left w:val="single" w:sz="4" w:space="0" w:color="FF388C"/>
        <w:bottom w:val="single" w:sz="4" w:space="0" w:color="FF388C"/>
        <w:right w:val="single" w:sz="4" w:space="0" w:color="FF388C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D7E7"/>
    </w:tcPr>
  </w:style>
  <w:style w:type="paragraph" w:customStyle="1" w:styleId="Tekstdaty">
    <w:name w:val="Tekst daty"/>
    <w:basedOn w:val="Normalny"/>
    <w:uiPriority w:val="99"/>
    <w:rsid w:val="00570148"/>
    <w:pPr>
      <w:spacing w:before="720" w:line="264" w:lineRule="auto"/>
    </w:pPr>
    <w:rPr>
      <w:sz w:val="21"/>
      <w:szCs w:val="21"/>
      <w:lang w:eastAsia="pl-PL"/>
    </w:rPr>
  </w:style>
  <w:style w:type="character" w:customStyle="1" w:styleId="BezodstpwZnak">
    <w:name w:val="Bez odstępów Znak"/>
    <w:basedOn w:val="Domylnaczcionkaakapitu"/>
    <w:link w:val="Bezodstpw"/>
    <w:uiPriority w:val="99"/>
    <w:rsid w:val="00570148"/>
  </w:style>
  <w:style w:type="paragraph" w:styleId="Akapitzlist">
    <w:name w:val="List Paragraph"/>
    <w:basedOn w:val="Normalny"/>
    <w:uiPriority w:val="99"/>
    <w:qFormat/>
    <w:rsid w:val="00570148"/>
    <w:pPr>
      <w:spacing w:line="240" w:lineRule="auto"/>
      <w:ind w:left="720" w:hanging="288"/>
    </w:pPr>
    <w:rPr>
      <w:color w:val="666666"/>
      <w:sz w:val="21"/>
      <w:szCs w:val="21"/>
      <w:lang w:eastAsia="pl-PL"/>
    </w:rPr>
  </w:style>
  <w:style w:type="paragraph" w:styleId="Nagwekspisutreci">
    <w:name w:val="TOC Heading"/>
    <w:basedOn w:val="Nagwek1"/>
    <w:next w:val="Normalny"/>
    <w:uiPriority w:val="99"/>
    <w:qFormat/>
    <w:rsid w:val="00570148"/>
    <w:pPr>
      <w:spacing w:before="480" w:line="264" w:lineRule="auto"/>
      <w:outlineLvl w:val="9"/>
    </w:pPr>
    <w:rPr>
      <w:b/>
      <w:bCs/>
      <w:sz w:val="28"/>
      <w:szCs w:val="28"/>
    </w:rPr>
  </w:style>
  <w:style w:type="paragraph" w:customStyle="1" w:styleId="Imiinazwisko">
    <w:name w:val="Imię i nazwisko"/>
    <w:basedOn w:val="Tytu"/>
    <w:uiPriority w:val="99"/>
    <w:rsid w:val="00570148"/>
    <w:rPr>
      <w:b/>
      <w:bCs/>
      <w:sz w:val="28"/>
      <w:szCs w:val="28"/>
    </w:rPr>
  </w:style>
  <w:style w:type="character" w:customStyle="1" w:styleId="Adresodbiorcyznak">
    <w:name w:val="Adres odbiorcy (znak)"/>
    <w:link w:val="Adresodbiorcy"/>
    <w:uiPriority w:val="99"/>
    <w:rsid w:val="00570148"/>
    <w:rPr>
      <w:color w:val="000000"/>
      <w:sz w:val="21"/>
      <w:szCs w:val="21"/>
    </w:rPr>
  </w:style>
  <w:style w:type="table" w:styleId="Jasnalistaakcent6">
    <w:name w:val="Light List Accent 6"/>
    <w:basedOn w:val="Standardowy"/>
    <w:uiPriority w:val="99"/>
    <w:rsid w:val="00216359"/>
    <w:rPr>
      <w:rFonts w:cs="Calibri"/>
    </w:rPr>
    <w:tblPr>
      <w:tblStyleRowBandSize w:val="1"/>
      <w:tblStyleColBandSize w:val="1"/>
      <w:tblInd w:w="0" w:type="dxa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redniasiatka3akcent2">
    <w:name w:val="Medium Grid 3 Accent 2"/>
    <w:basedOn w:val="Standardowy"/>
    <w:uiPriority w:val="99"/>
    <w:rsid w:val="00216359"/>
    <w:rPr>
      <w:rFonts w:cs="Calibri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table" w:styleId="Kolorowalistaakcent5">
    <w:name w:val="Colorful List Accent 5"/>
    <w:basedOn w:val="Standardowy"/>
    <w:uiPriority w:val="99"/>
    <w:rsid w:val="00AD0E2A"/>
    <w:rPr>
      <w:rFonts w:cs="Calibri"/>
      <w:color w:val="00000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F2730A"/>
      </w:tcPr>
    </w:tblStylePr>
    <w:tblStylePr w:type="lastRow">
      <w:rPr>
        <w:b/>
        <w:bCs/>
        <w:color w:val="F2730A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shd w:val="clear" w:color="auto" w:fill="DAEEF3"/>
      </w:tcPr>
    </w:tblStylePr>
  </w:style>
  <w:style w:type="table" w:styleId="Jasnasiatkaakcent5">
    <w:name w:val="Light Grid Accent 5"/>
    <w:basedOn w:val="Standardowy"/>
    <w:uiPriority w:val="99"/>
    <w:rsid w:val="00AD0E2A"/>
    <w:rPr>
      <w:rFonts w:cs="Calibri"/>
    </w:rPr>
    <w:tblPr>
      <w:tblStyleRowBandSize w:val="1"/>
      <w:tblStyleColBandSize w:val="1"/>
      <w:tblInd w:w="0" w:type="dxa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ascii="Cambria" w:eastAsia="Times New Roman" w:hAnsi="Cambria" w:cs="Cambria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/>
      </w:pPr>
      <w:rPr>
        <w:rFonts w:ascii="Cambria" w:eastAsia="Times New Roman" w:hAnsi="Cambria" w:cs="Cambria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Cambria" w:eastAsia="Times New Roman" w:hAnsi="Cambria" w:cs="Cambria"/>
        <w:b/>
        <w:bCs/>
      </w:rPr>
    </w:tblStylePr>
    <w:tblStylePr w:type="lastCol">
      <w:rPr>
        <w:rFonts w:ascii="Cambria" w:eastAsia="Times New Roman" w:hAnsi="Cambria" w:cs="Cambria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table" w:styleId="redniasiatka1akcent5">
    <w:name w:val="Medium Grid 1 Accent 5"/>
    <w:basedOn w:val="Standardowy"/>
    <w:uiPriority w:val="99"/>
    <w:rsid w:val="002411EC"/>
    <w:rPr>
      <w:rFonts w:cs="Calibri"/>
    </w:rPr>
    <w:tblPr>
      <w:tblStyleRowBandSize w:val="1"/>
      <w:tblStyleColBandSize w:val="1"/>
      <w:tblInd w:w="0" w:type="dxa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redniasiatka1akcent3">
    <w:name w:val="Medium Grid 1 Accent 3"/>
    <w:basedOn w:val="Standardowy"/>
    <w:uiPriority w:val="99"/>
    <w:rsid w:val="00D464CB"/>
    <w:rPr>
      <w:rFonts w:cs="Calibri"/>
    </w:rPr>
    <w:tblPr>
      <w:tblStyleRowBandSize w:val="1"/>
      <w:tblStyleColBandSize w:val="1"/>
      <w:tblInd w:w="0" w:type="dxa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  <w:insideV w:val="single" w:sz="8" w:space="0" w:color="B3CC8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05685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056852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44</Words>
  <Characters>265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Zadanie: </vt:lpstr>
    </vt:vector>
  </TitlesOfParts>
  <Company/>
  <LinksUpToDate>false</LinksUpToDate>
  <CharactersWithSpaces>308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Zadanie:</dc:title>
  <dc:subject>Graniastosłup</dc:subject>
  <dc:creator>Ania</dc:creator>
  <cp:keywords>Odcinki, przekątna ściany, przekątna graniastosłupa</cp:keywords>
  <cp:lastModifiedBy>Ania</cp:lastModifiedBy>
  <cp:revision>5</cp:revision>
  <cp:lastPrinted>2013-08-26T07:17:00Z</cp:lastPrinted>
  <dcterms:created xsi:type="dcterms:W3CDTF">2013-08-24T20:01:00Z</dcterms:created>
  <dcterms:modified xsi:type="dcterms:W3CDTF">2013-08-26T07:17:00Z</dcterms:modified>
</cp:coreProperties>
</file>